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FE0AA6" w14:textId="7B783485" w:rsidR="00200464" w:rsidRPr="00233077" w:rsidRDefault="00BE53F8" w:rsidP="00FF2961">
      <w:pPr>
        <w:pBdr>
          <w:bottom w:val="single" w:sz="24" w:space="1" w:color="548DD4"/>
        </w:pBdr>
        <w:spacing w:after="0" w:line="240" w:lineRule="auto"/>
        <w:jc w:val="center"/>
        <w:rPr>
          <w:rFonts w:ascii="Cambria" w:hAnsi="Cambria" w:cs="Cambria"/>
          <w:b/>
          <w:bCs/>
          <w:sz w:val="26"/>
          <w:szCs w:val="26"/>
        </w:rPr>
      </w:pPr>
      <w:r>
        <w:rPr>
          <w:rFonts w:ascii="Cambria" w:hAnsi="Cambria" w:cs="Cambria"/>
          <w:b/>
          <w:bCs/>
          <w:sz w:val="44"/>
          <w:szCs w:val="44"/>
        </w:rPr>
        <w:t xml:space="preserve">Dodatek č. </w:t>
      </w:r>
      <w:r w:rsidR="00BF26A4">
        <w:rPr>
          <w:rFonts w:ascii="Cambria" w:hAnsi="Cambria" w:cs="Cambria"/>
          <w:b/>
          <w:bCs/>
          <w:sz w:val="44"/>
          <w:szCs w:val="44"/>
        </w:rPr>
        <w:t>1</w:t>
      </w:r>
      <w:r>
        <w:rPr>
          <w:rFonts w:ascii="Cambria" w:hAnsi="Cambria" w:cs="Cambria"/>
          <w:b/>
          <w:bCs/>
          <w:sz w:val="44"/>
          <w:szCs w:val="44"/>
        </w:rPr>
        <w:t xml:space="preserve"> ke s</w:t>
      </w:r>
      <w:r w:rsidR="00200464" w:rsidRPr="00233077">
        <w:rPr>
          <w:rFonts w:ascii="Cambria" w:hAnsi="Cambria" w:cs="Cambria"/>
          <w:b/>
          <w:bCs/>
          <w:sz w:val="44"/>
          <w:szCs w:val="44"/>
        </w:rPr>
        <w:t>mlouv</w:t>
      </w:r>
      <w:r>
        <w:rPr>
          <w:rFonts w:ascii="Cambria" w:hAnsi="Cambria" w:cs="Cambria"/>
          <w:b/>
          <w:bCs/>
          <w:sz w:val="44"/>
          <w:szCs w:val="44"/>
        </w:rPr>
        <w:t>ě</w:t>
      </w:r>
      <w:r w:rsidR="00200464" w:rsidRPr="00233077">
        <w:rPr>
          <w:rFonts w:ascii="Cambria" w:hAnsi="Cambria" w:cs="Cambria"/>
          <w:b/>
          <w:bCs/>
          <w:sz w:val="44"/>
          <w:szCs w:val="44"/>
        </w:rPr>
        <w:t xml:space="preserve"> o dílo</w:t>
      </w:r>
      <w:r w:rsidR="00200464" w:rsidRPr="00233077">
        <w:rPr>
          <w:rFonts w:ascii="Cambria" w:hAnsi="Cambria" w:cs="Cambria"/>
          <w:b/>
          <w:bCs/>
          <w:sz w:val="44"/>
          <w:szCs w:val="44"/>
        </w:rPr>
        <w:br/>
      </w:r>
      <w:r>
        <w:rPr>
          <w:rFonts w:ascii="Cambria" w:hAnsi="Cambria" w:cs="Cambria"/>
        </w:rPr>
        <w:t>uzavřené dne 2</w:t>
      </w:r>
      <w:r w:rsidR="00BF26A4">
        <w:rPr>
          <w:rFonts w:ascii="Cambria" w:hAnsi="Cambria" w:cs="Cambria"/>
        </w:rPr>
        <w:t>0. 9. 2024</w:t>
      </w:r>
      <w:r>
        <w:rPr>
          <w:rFonts w:ascii="Cambria" w:hAnsi="Cambria" w:cs="Cambria"/>
        </w:rPr>
        <w:t xml:space="preserve"> </w:t>
      </w:r>
      <w:r w:rsidR="00BB2C70">
        <w:rPr>
          <w:rFonts w:ascii="Cambria" w:hAnsi="Cambria" w:cs="Cambria"/>
        </w:rPr>
        <w:t>mezi níže uvedenými smluvními stranami</w:t>
      </w:r>
      <w:r w:rsidR="00BF26A4">
        <w:rPr>
          <w:rFonts w:ascii="Cambria" w:hAnsi="Cambria" w:cs="Cambria"/>
        </w:rPr>
        <w:t xml:space="preserve"> (dále jen „Smlouva“)</w:t>
      </w:r>
      <w:r w:rsidR="00E56014">
        <w:rPr>
          <w:rFonts w:ascii="Cambria" w:hAnsi="Cambria" w:cs="Cambria"/>
        </w:rPr>
        <w:t xml:space="preserve">, </w:t>
      </w:r>
      <w:r w:rsidR="00BB2C70">
        <w:rPr>
          <w:rFonts w:ascii="Cambria" w:hAnsi="Cambria" w:cs="Cambria"/>
        </w:rPr>
        <w:t>a to na základě výsledku veřejné zakázky s názvem</w:t>
      </w:r>
      <w:r w:rsidR="00200464" w:rsidRPr="00233077">
        <w:rPr>
          <w:rFonts w:ascii="Cambria" w:hAnsi="Cambria" w:cs="Cambria"/>
        </w:rPr>
        <w:t xml:space="preserve">: </w:t>
      </w:r>
      <w:r w:rsidR="00200464" w:rsidRPr="00BB2C70">
        <w:rPr>
          <w:rFonts w:ascii="Cambria" w:hAnsi="Cambria" w:cs="Cambria"/>
          <w:bCs/>
        </w:rPr>
        <w:t>„</w:t>
      </w:r>
      <w:r w:rsidR="00BF26A4">
        <w:rPr>
          <w:rFonts w:ascii="Cambria" w:hAnsi="Cambria" w:cs="Cambria"/>
          <w:bCs/>
        </w:rPr>
        <w:t>Modernizace stravovacího provozu ISŠA Brno, Dunajevského 1</w:t>
      </w:r>
      <w:r w:rsidR="00200464" w:rsidRPr="00BB2C70">
        <w:rPr>
          <w:rFonts w:ascii="Cambria" w:hAnsi="Cambria" w:cs="Cambria"/>
          <w:bCs/>
        </w:rPr>
        <w:t>“</w:t>
      </w:r>
    </w:p>
    <w:p w14:paraId="2CFE0AA8" w14:textId="77777777" w:rsidR="00200464" w:rsidRPr="00C87244" w:rsidRDefault="00200464" w:rsidP="00792142">
      <w:pPr>
        <w:pStyle w:val="Nadpis1"/>
        <w:numPr>
          <w:ilvl w:val="0"/>
          <w:numId w:val="12"/>
        </w:numPr>
        <w:spacing w:before="360"/>
        <w:ind w:left="0"/>
        <w:rPr>
          <w:lang w:val="cs-CZ"/>
        </w:rPr>
      </w:pPr>
      <w:r w:rsidRPr="00C87244">
        <w:rPr>
          <w:lang w:val="cs-CZ"/>
        </w:rPr>
        <w:t>Smluvní strany</w:t>
      </w:r>
    </w:p>
    <w:p w14:paraId="2CFE0AA9" w14:textId="5F885D0F" w:rsidR="00200464" w:rsidRPr="00BF26A4" w:rsidRDefault="00BF26A4" w:rsidP="006100B6">
      <w:pPr>
        <w:pStyle w:val="Nadpis2"/>
        <w:numPr>
          <w:ilvl w:val="1"/>
          <w:numId w:val="9"/>
        </w:numPr>
        <w:ind w:left="851" w:hanging="420"/>
        <w:rPr>
          <w:b/>
          <w:bCs/>
          <w:iCs/>
          <w:sz w:val="22"/>
          <w:szCs w:val="22"/>
          <w:lang w:val="cs-CZ"/>
        </w:rPr>
      </w:pPr>
      <w:r>
        <w:rPr>
          <w:b/>
          <w:bCs/>
          <w:iCs/>
          <w:sz w:val="22"/>
          <w:szCs w:val="22"/>
          <w:lang w:val="cs-CZ"/>
        </w:rPr>
        <w:t>Integrovaná střední škola automobilní Brno</w:t>
      </w:r>
      <w:r w:rsidR="00200464" w:rsidRPr="00BF26A4">
        <w:rPr>
          <w:b/>
          <w:bCs/>
          <w:iCs/>
          <w:sz w:val="22"/>
          <w:szCs w:val="22"/>
          <w:lang w:val="cs-CZ"/>
        </w:rPr>
        <w:t>, příspěvková organizace</w:t>
      </w:r>
    </w:p>
    <w:p w14:paraId="2CFE0AAA" w14:textId="237CCE7B" w:rsidR="00200464" w:rsidRPr="00233077" w:rsidRDefault="00200464" w:rsidP="00396C9C">
      <w:pPr>
        <w:tabs>
          <w:tab w:val="left" w:pos="3402"/>
        </w:tabs>
        <w:spacing w:line="240" w:lineRule="auto"/>
        <w:ind w:left="3402" w:hanging="3402"/>
        <w:jc w:val="both"/>
        <w:rPr>
          <w:rFonts w:ascii="Cambria" w:hAnsi="Cambria" w:cs="Cambria"/>
        </w:rPr>
      </w:pPr>
      <w:r w:rsidRPr="00233077">
        <w:rPr>
          <w:rFonts w:ascii="Cambria" w:hAnsi="Cambria" w:cs="Cambria"/>
        </w:rPr>
        <w:t>Sídlo:</w:t>
      </w:r>
      <w:r w:rsidRPr="00233077">
        <w:rPr>
          <w:rFonts w:ascii="Cambria" w:hAnsi="Cambria" w:cs="Cambria"/>
        </w:rPr>
        <w:tab/>
      </w:r>
      <w:r w:rsidR="00BF26A4">
        <w:rPr>
          <w:rFonts w:ascii="Cambria" w:hAnsi="Cambria" w:cs="Cambria"/>
        </w:rPr>
        <w:t>Křižíkova 106/15, 612 00 Brno</w:t>
      </w:r>
    </w:p>
    <w:p w14:paraId="2CFE0AAB" w14:textId="3F5592EC" w:rsidR="00200464" w:rsidRPr="00233077" w:rsidRDefault="00200464" w:rsidP="003929D6">
      <w:pPr>
        <w:pStyle w:val="Bezmezer"/>
        <w:tabs>
          <w:tab w:val="left" w:pos="3402"/>
        </w:tabs>
        <w:spacing w:line="240" w:lineRule="auto"/>
        <w:rPr>
          <w:sz w:val="22"/>
          <w:szCs w:val="22"/>
        </w:rPr>
      </w:pPr>
      <w:r w:rsidRPr="00233077">
        <w:rPr>
          <w:sz w:val="22"/>
          <w:szCs w:val="22"/>
        </w:rPr>
        <w:t>Statutární zástupce:</w:t>
      </w:r>
      <w:r w:rsidRPr="00233077">
        <w:rPr>
          <w:sz w:val="22"/>
          <w:szCs w:val="22"/>
        </w:rPr>
        <w:tab/>
      </w:r>
      <w:r w:rsidR="00BF26A4">
        <w:rPr>
          <w:sz w:val="22"/>
          <w:szCs w:val="22"/>
        </w:rPr>
        <w:t>Ing. Milan Chylík, ředitel</w:t>
      </w:r>
    </w:p>
    <w:p w14:paraId="2CFE0AAC" w14:textId="6F43CDBF" w:rsidR="00200464" w:rsidRPr="00233077" w:rsidRDefault="00200464" w:rsidP="00396C9C">
      <w:pPr>
        <w:pStyle w:val="Bezmezer"/>
        <w:tabs>
          <w:tab w:val="left" w:pos="3402"/>
        </w:tabs>
        <w:spacing w:line="240" w:lineRule="auto"/>
        <w:rPr>
          <w:sz w:val="22"/>
          <w:szCs w:val="22"/>
        </w:rPr>
      </w:pPr>
      <w:r w:rsidRPr="00233077">
        <w:rPr>
          <w:sz w:val="22"/>
          <w:szCs w:val="22"/>
        </w:rPr>
        <w:t>IČO:</w:t>
      </w:r>
      <w:r w:rsidRPr="00233077">
        <w:rPr>
          <w:sz w:val="22"/>
          <w:szCs w:val="22"/>
        </w:rPr>
        <w:tab/>
      </w:r>
      <w:r w:rsidR="00BF26A4">
        <w:rPr>
          <w:sz w:val="22"/>
          <w:szCs w:val="22"/>
        </w:rPr>
        <w:t>00219321</w:t>
      </w:r>
    </w:p>
    <w:p w14:paraId="2CFE0AAD" w14:textId="64F77796" w:rsidR="00200464" w:rsidRPr="00233077" w:rsidRDefault="00200464" w:rsidP="00396C9C">
      <w:pPr>
        <w:pStyle w:val="Bezmezer"/>
        <w:tabs>
          <w:tab w:val="left" w:pos="3402"/>
        </w:tabs>
        <w:spacing w:after="120" w:line="240" w:lineRule="auto"/>
        <w:rPr>
          <w:sz w:val="22"/>
          <w:szCs w:val="22"/>
          <w:lang w:eastAsia="cs-CZ"/>
        </w:rPr>
      </w:pPr>
      <w:r w:rsidRPr="00233077">
        <w:rPr>
          <w:sz w:val="22"/>
          <w:szCs w:val="22"/>
        </w:rPr>
        <w:t>Datová schránka:</w:t>
      </w:r>
      <w:r w:rsidRPr="00233077">
        <w:rPr>
          <w:sz w:val="22"/>
          <w:szCs w:val="22"/>
        </w:rPr>
        <w:tab/>
      </w:r>
      <w:r w:rsidR="00BF26A4">
        <w:rPr>
          <w:sz w:val="22"/>
          <w:szCs w:val="22"/>
        </w:rPr>
        <w:t>c84wg85</w:t>
      </w:r>
    </w:p>
    <w:p w14:paraId="2CFE0AAE" w14:textId="77777777" w:rsidR="00200464" w:rsidRPr="00233077" w:rsidRDefault="00200464" w:rsidP="00396C9C">
      <w:pPr>
        <w:pStyle w:val="Bezmezer"/>
        <w:tabs>
          <w:tab w:val="left" w:pos="3402"/>
        </w:tabs>
        <w:spacing w:after="0" w:line="240" w:lineRule="auto"/>
        <w:rPr>
          <w:sz w:val="22"/>
          <w:szCs w:val="22"/>
          <w:lang w:eastAsia="cs-CZ"/>
        </w:rPr>
      </w:pPr>
      <w:r w:rsidRPr="00233077">
        <w:rPr>
          <w:sz w:val="22"/>
          <w:szCs w:val="22"/>
          <w:lang w:eastAsia="cs-CZ"/>
        </w:rPr>
        <w:t>Osoba oprávněná jednat</w:t>
      </w:r>
    </w:p>
    <w:p w14:paraId="2CFE0AAF" w14:textId="1B4673FD" w:rsidR="00200464" w:rsidRPr="00233077" w:rsidRDefault="00200464" w:rsidP="0048189A">
      <w:pPr>
        <w:pStyle w:val="Bezmezer"/>
        <w:tabs>
          <w:tab w:val="left" w:pos="3402"/>
        </w:tabs>
        <w:spacing w:after="0" w:line="240" w:lineRule="auto"/>
        <w:ind w:left="3402" w:hanging="3402"/>
        <w:jc w:val="left"/>
        <w:rPr>
          <w:sz w:val="22"/>
          <w:szCs w:val="22"/>
          <w:lang w:eastAsia="cs-CZ"/>
        </w:rPr>
      </w:pPr>
      <w:r w:rsidRPr="00233077">
        <w:rPr>
          <w:sz w:val="22"/>
          <w:szCs w:val="22"/>
          <w:lang w:eastAsia="cs-CZ"/>
        </w:rPr>
        <w:t>ve věcech technických:</w:t>
      </w:r>
      <w:r w:rsidRPr="00233077">
        <w:rPr>
          <w:sz w:val="22"/>
          <w:szCs w:val="22"/>
          <w:lang w:eastAsia="cs-CZ"/>
        </w:rPr>
        <w:tab/>
      </w:r>
      <w:r w:rsidR="00BF26A4">
        <w:rPr>
          <w:sz w:val="22"/>
          <w:szCs w:val="22"/>
          <w:lang w:eastAsia="cs-CZ"/>
        </w:rPr>
        <w:t>Pavel Juránek</w:t>
      </w:r>
      <w:r w:rsidRPr="00233077">
        <w:rPr>
          <w:sz w:val="22"/>
          <w:szCs w:val="22"/>
          <w:lang w:eastAsia="cs-CZ"/>
        </w:rPr>
        <w:t xml:space="preserve">, e-mail: </w:t>
      </w:r>
      <w:hyperlink r:id="rId7" w:history="1">
        <w:r w:rsidR="00BF26A4" w:rsidRPr="00E11427">
          <w:rPr>
            <w:rStyle w:val="Hypertextovodkaz"/>
            <w:sz w:val="22"/>
            <w:szCs w:val="22"/>
            <w:lang w:eastAsia="cs-CZ"/>
          </w:rPr>
          <w:t>pavel.juranek@issabrno.cz</w:t>
        </w:r>
      </w:hyperlink>
      <w:r w:rsidR="00BF26A4">
        <w:rPr>
          <w:rStyle w:val="Hypertextovodkaz"/>
          <w:color w:val="auto"/>
          <w:sz w:val="22"/>
          <w:szCs w:val="22"/>
          <w:u w:val="none"/>
          <w:lang w:eastAsia="cs-CZ"/>
        </w:rPr>
        <w:t xml:space="preserve"> </w:t>
      </w:r>
    </w:p>
    <w:p w14:paraId="2CFE0AB0" w14:textId="77777777" w:rsidR="00200464" w:rsidRPr="00233077" w:rsidRDefault="00200464" w:rsidP="001E3D7B">
      <w:pPr>
        <w:pStyle w:val="Bezmezer"/>
        <w:spacing w:before="240"/>
        <w:rPr>
          <w:sz w:val="22"/>
          <w:szCs w:val="22"/>
        </w:rPr>
      </w:pPr>
      <w:r w:rsidRPr="00233077">
        <w:rPr>
          <w:sz w:val="22"/>
          <w:szCs w:val="22"/>
        </w:rPr>
        <w:t>(dále jen „Zadavatel“ nebo „Objednatel“)</w:t>
      </w:r>
    </w:p>
    <w:p w14:paraId="2CFE0AB1" w14:textId="77777777" w:rsidR="00200464" w:rsidRPr="00233077" w:rsidRDefault="00200464" w:rsidP="009E7C42">
      <w:pPr>
        <w:pStyle w:val="Bezmezer"/>
        <w:rPr>
          <w:sz w:val="22"/>
          <w:szCs w:val="22"/>
        </w:rPr>
      </w:pPr>
    </w:p>
    <w:p w14:paraId="2CFE0AB2" w14:textId="47BFCC67" w:rsidR="00200464" w:rsidRPr="00BF26A4" w:rsidRDefault="00BF26A4" w:rsidP="000024C9">
      <w:pPr>
        <w:pStyle w:val="Nadpis2"/>
        <w:numPr>
          <w:ilvl w:val="1"/>
          <w:numId w:val="9"/>
        </w:numPr>
        <w:ind w:left="851" w:hanging="420"/>
        <w:rPr>
          <w:bCs/>
          <w:iCs/>
          <w:sz w:val="22"/>
          <w:szCs w:val="22"/>
          <w:lang w:val="cs-CZ"/>
        </w:rPr>
      </w:pPr>
      <w:r>
        <w:rPr>
          <w:b/>
          <w:bCs/>
          <w:iCs/>
          <w:sz w:val="22"/>
          <w:szCs w:val="22"/>
          <w:lang w:val="cs-CZ"/>
        </w:rPr>
        <w:t>HRASPO</w:t>
      </w:r>
      <w:r w:rsidR="000024C9" w:rsidRPr="00BF26A4">
        <w:rPr>
          <w:b/>
          <w:bCs/>
          <w:iCs/>
          <w:sz w:val="22"/>
          <w:szCs w:val="22"/>
          <w:lang w:val="cs-CZ"/>
        </w:rPr>
        <w:t xml:space="preserve"> spol. s r.o.</w:t>
      </w:r>
    </w:p>
    <w:p w14:paraId="2CFE0AB3" w14:textId="1ED76A89" w:rsidR="00200464" w:rsidRPr="00BF26A4" w:rsidRDefault="00200464" w:rsidP="00FF2961">
      <w:pPr>
        <w:pStyle w:val="Bezmezer"/>
        <w:tabs>
          <w:tab w:val="left" w:pos="3402"/>
        </w:tabs>
        <w:spacing w:after="80" w:line="240" w:lineRule="auto"/>
        <w:rPr>
          <w:sz w:val="22"/>
          <w:szCs w:val="22"/>
        </w:rPr>
      </w:pPr>
      <w:r w:rsidRPr="00BF26A4">
        <w:rPr>
          <w:sz w:val="22"/>
          <w:szCs w:val="22"/>
        </w:rPr>
        <w:t>Sídlo:</w:t>
      </w:r>
      <w:r w:rsidRPr="00BF26A4">
        <w:rPr>
          <w:sz w:val="22"/>
          <w:szCs w:val="22"/>
        </w:rPr>
        <w:tab/>
      </w:r>
      <w:r w:rsidR="00BF26A4" w:rsidRPr="00BF26A4">
        <w:rPr>
          <w:sz w:val="22"/>
          <w:szCs w:val="22"/>
        </w:rPr>
        <w:t>Tuřanka 1148/107, Slatina, 627 00 Brno</w:t>
      </w:r>
    </w:p>
    <w:p w14:paraId="2CFE0AB4" w14:textId="6B26F069" w:rsidR="00200464" w:rsidRPr="00BF26A4" w:rsidRDefault="00200464" w:rsidP="000024C9">
      <w:pPr>
        <w:pStyle w:val="Bezmezer"/>
        <w:tabs>
          <w:tab w:val="left" w:pos="3402"/>
        </w:tabs>
        <w:spacing w:after="80" w:line="240" w:lineRule="auto"/>
        <w:rPr>
          <w:sz w:val="22"/>
          <w:szCs w:val="22"/>
        </w:rPr>
      </w:pPr>
      <w:r w:rsidRPr="00BF26A4">
        <w:rPr>
          <w:sz w:val="22"/>
          <w:szCs w:val="22"/>
        </w:rPr>
        <w:t>Statutární zástupce:</w:t>
      </w:r>
      <w:r w:rsidRPr="00BF26A4">
        <w:rPr>
          <w:sz w:val="22"/>
          <w:szCs w:val="22"/>
        </w:rPr>
        <w:tab/>
      </w:r>
      <w:r w:rsidR="00BF26A4" w:rsidRPr="00BF26A4">
        <w:rPr>
          <w:sz w:val="22"/>
          <w:szCs w:val="22"/>
        </w:rPr>
        <w:t>Ing. Michal Hrabálek, jednatel, Miloš Hrabálek, jednatel</w:t>
      </w:r>
    </w:p>
    <w:p w14:paraId="2CFE0AB5" w14:textId="0D7E6852" w:rsidR="00200464" w:rsidRPr="00BF26A4" w:rsidRDefault="00200464" w:rsidP="00FF2961">
      <w:pPr>
        <w:pStyle w:val="Bezmezer"/>
        <w:tabs>
          <w:tab w:val="left" w:pos="3402"/>
        </w:tabs>
        <w:spacing w:after="80" w:line="240" w:lineRule="auto"/>
        <w:rPr>
          <w:sz w:val="22"/>
          <w:szCs w:val="22"/>
        </w:rPr>
      </w:pPr>
      <w:r w:rsidRPr="00BF26A4">
        <w:rPr>
          <w:sz w:val="22"/>
          <w:szCs w:val="22"/>
        </w:rPr>
        <w:t>IČO:</w:t>
      </w:r>
      <w:r w:rsidRPr="00BF26A4">
        <w:rPr>
          <w:sz w:val="22"/>
          <w:szCs w:val="22"/>
        </w:rPr>
        <w:tab/>
      </w:r>
      <w:r w:rsidR="00BF26A4" w:rsidRPr="00BF26A4">
        <w:rPr>
          <w:sz w:val="22"/>
          <w:szCs w:val="22"/>
        </w:rPr>
        <w:t>25323610</w:t>
      </w:r>
    </w:p>
    <w:p w14:paraId="2CFE0AB6" w14:textId="45C7DF3D" w:rsidR="00200464" w:rsidRPr="00BF26A4" w:rsidRDefault="00200464" w:rsidP="00FF2961">
      <w:pPr>
        <w:pStyle w:val="Bezmezer"/>
        <w:tabs>
          <w:tab w:val="left" w:pos="3402"/>
        </w:tabs>
        <w:spacing w:after="80" w:line="240" w:lineRule="auto"/>
        <w:rPr>
          <w:sz w:val="22"/>
          <w:szCs w:val="22"/>
        </w:rPr>
      </w:pPr>
      <w:r w:rsidRPr="00BF26A4">
        <w:rPr>
          <w:sz w:val="22"/>
          <w:szCs w:val="22"/>
        </w:rPr>
        <w:t>DIČ:</w:t>
      </w:r>
      <w:r w:rsidRPr="00BF26A4">
        <w:rPr>
          <w:sz w:val="22"/>
          <w:szCs w:val="22"/>
        </w:rPr>
        <w:tab/>
      </w:r>
      <w:r w:rsidR="00BF26A4" w:rsidRPr="00BF26A4">
        <w:rPr>
          <w:sz w:val="22"/>
          <w:szCs w:val="22"/>
        </w:rPr>
        <w:t>CZ25323610</w:t>
      </w:r>
    </w:p>
    <w:p w14:paraId="2328C6CB" w14:textId="77777777" w:rsidR="00BF26A4" w:rsidRPr="00FC22A1" w:rsidRDefault="00BF26A4" w:rsidP="00BF26A4">
      <w:pPr>
        <w:pStyle w:val="Bezmezer"/>
        <w:spacing w:after="80" w:line="240" w:lineRule="auto"/>
        <w:rPr>
          <w:sz w:val="22"/>
          <w:szCs w:val="22"/>
        </w:rPr>
      </w:pPr>
      <w:r w:rsidRPr="00FC22A1">
        <w:rPr>
          <w:sz w:val="22"/>
          <w:szCs w:val="22"/>
        </w:rPr>
        <w:t xml:space="preserve">Zapsán v Obchodním rejstříku vedeném </w:t>
      </w:r>
      <w:r>
        <w:rPr>
          <w:sz w:val="22"/>
          <w:szCs w:val="22"/>
        </w:rPr>
        <w:t xml:space="preserve">u Krajského soudu v Brně </w:t>
      </w:r>
      <w:r w:rsidRPr="00FC22A1">
        <w:rPr>
          <w:sz w:val="22"/>
          <w:szCs w:val="22"/>
        </w:rPr>
        <w:t>sp. zn.</w:t>
      </w:r>
      <w:r>
        <w:rPr>
          <w:sz w:val="22"/>
          <w:szCs w:val="22"/>
        </w:rPr>
        <w:t xml:space="preserve"> C 25554</w:t>
      </w:r>
    </w:p>
    <w:p w14:paraId="4F9694DC" w14:textId="77777777" w:rsidR="00BF26A4" w:rsidRPr="00097381" w:rsidRDefault="00BF26A4" w:rsidP="00BF26A4">
      <w:pPr>
        <w:pStyle w:val="Bezmezer"/>
        <w:tabs>
          <w:tab w:val="left" w:pos="3402"/>
        </w:tabs>
        <w:spacing w:after="80" w:line="240" w:lineRule="auto"/>
        <w:rPr>
          <w:sz w:val="22"/>
          <w:szCs w:val="22"/>
        </w:rPr>
      </w:pPr>
      <w:r w:rsidRPr="00FC22A1">
        <w:rPr>
          <w:sz w:val="22"/>
          <w:szCs w:val="22"/>
        </w:rPr>
        <w:t>Bankovní spojení, č.ú./kód banky</w:t>
      </w:r>
      <w:r w:rsidRPr="00FC22A1">
        <w:rPr>
          <w:sz w:val="22"/>
          <w:szCs w:val="22"/>
        </w:rPr>
        <w:tab/>
      </w:r>
      <w:r>
        <w:rPr>
          <w:sz w:val="22"/>
          <w:szCs w:val="22"/>
        </w:rPr>
        <w:t>Československá obchodní banka, a. s., č. ú.: 280444238/0300</w:t>
      </w:r>
    </w:p>
    <w:p w14:paraId="2CFE0AB9" w14:textId="0CF03A7E" w:rsidR="00200464" w:rsidRPr="00BF26A4" w:rsidRDefault="00200464" w:rsidP="00FF2961">
      <w:pPr>
        <w:pStyle w:val="Bezmezer"/>
        <w:tabs>
          <w:tab w:val="left" w:pos="3402"/>
        </w:tabs>
        <w:spacing w:after="80" w:line="240" w:lineRule="auto"/>
        <w:rPr>
          <w:sz w:val="22"/>
          <w:szCs w:val="22"/>
        </w:rPr>
      </w:pPr>
      <w:r w:rsidRPr="00BF26A4">
        <w:rPr>
          <w:sz w:val="22"/>
          <w:szCs w:val="22"/>
        </w:rPr>
        <w:t>Datová schránka:</w:t>
      </w:r>
      <w:r w:rsidRPr="00BF26A4">
        <w:rPr>
          <w:sz w:val="22"/>
          <w:szCs w:val="22"/>
        </w:rPr>
        <w:tab/>
      </w:r>
      <w:r w:rsidR="00BF26A4" w:rsidRPr="00BF26A4">
        <w:rPr>
          <w:sz w:val="22"/>
          <w:szCs w:val="22"/>
        </w:rPr>
        <w:t>zdgax7p</w:t>
      </w:r>
    </w:p>
    <w:p w14:paraId="2CFE0ABA" w14:textId="77777777" w:rsidR="00200464" w:rsidRPr="00BF26A4" w:rsidRDefault="00200464" w:rsidP="00FF2961">
      <w:pPr>
        <w:pStyle w:val="Bezmezer"/>
        <w:tabs>
          <w:tab w:val="left" w:pos="3402"/>
        </w:tabs>
        <w:spacing w:after="80" w:line="240" w:lineRule="auto"/>
        <w:rPr>
          <w:sz w:val="22"/>
          <w:szCs w:val="22"/>
        </w:rPr>
      </w:pPr>
      <w:r w:rsidRPr="00BF26A4">
        <w:rPr>
          <w:sz w:val="22"/>
          <w:szCs w:val="22"/>
        </w:rPr>
        <w:t>Osoba oprávněná jednat</w:t>
      </w:r>
    </w:p>
    <w:p w14:paraId="2CFE0ABB" w14:textId="626B24B7" w:rsidR="00200464" w:rsidRPr="00BF26A4" w:rsidRDefault="00200464" w:rsidP="00FF2961">
      <w:pPr>
        <w:pStyle w:val="Bezmezer"/>
        <w:tabs>
          <w:tab w:val="left" w:pos="3402"/>
        </w:tabs>
        <w:spacing w:after="80" w:line="240" w:lineRule="auto"/>
        <w:rPr>
          <w:sz w:val="22"/>
          <w:szCs w:val="22"/>
        </w:rPr>
      </w:pPr>
      <w:r w:rsidRPr="00BF26A4">
        <w:rPr>
          <w:sz w:val="22"/>
          <w:szCs w:val="22"/>
        </w:rPr>
        <w:t>ve věcech technických:</w:t>
      </w:r>
      <w:r w:rsidRPr="00BF26A4">
        <w:rPr>
          <w:sz w:val="22"/>
          <w:szCs w:val="22"/>
        </w:rPr>
        <w:tab/>
      </w:r>
      <w:r w:rsidR="00BF26A4" w:rsidRPr="00BF26A4">
        <w:rPr>
          <w:sz w:val="22"/>
          <w:szCs w:val="22"/>
        </w:rPr>
        <w:t>Ing. Michal Hrabálek</w:t>
      </w:r>
    </w:p>
    <w:p w14:paraId="2CFE0ABC" w14:textId="29008F02" w:rsidR="00200464" w:rsidRPr="00BF26A4" w:rsidRDefault="00200464" w:rsidP="000024C9">
      <w:pPr>
        <w:pStyle w:val="Bezmezer"/>
        <w:tabs>
          <w:tab w:val="left" w:pos="3402"/>
        </w:tabs>
        <w:spacing w:after="80" w:line="240" w:lineRule="auto"/>
        <w:rPr>
          <w:sz w:val="22"/>
          <w:szCs w:val="22"/>
        </w:rPr>
      </w:pPr>
      <w:r w:rsidRPr="00BF26A4">
        <w:rPr>
          <w:sz w:val="22"/>
          <w:szCs w:val="22"/>
        </w:rPr>
        <w:t>e-mail:</w:t>
      </w:r>
      <w:r w:rsidRPr="00BF26A4">
        <w:rPr>
          <w:sz w:val="22"/>
          <w:szCs w:val="22"/>
        </w:rPr>
        <w:tab/>
      </w:r>
      <w:hyperlink r:id="rId8" w:history="1">
        <w:r w:rsidR="00BF26A4" w:rsidRPr="00BF26A4">
          <w:rPr>
            <w:rStyle w:val="Hypertextovodkaz"/>
            <w:sz w:val="22"/>
            <w:szCs w:val="22"/>
          </w:rPr>
          <w:t>michal@hraspo.cz</w:t>
        </w:r>
      </w:hyperlink>
      <w:r w:rsidR="00BF26A4" w:rsidRPr="00BF26A4">
        <w:rPr>
          <w:sz w:val="22"/>
          <w:szCs w:val="22"/>
        </w:rPr>
        <w:t xml:space="preserve"> </w:t>
      </w:r>
    </w:p>
    <w:p w14:paraId="2CFE0ABD" w14:textId="1CA430C8" w:rsidR="00200464" w:rsidRPr="00233077" w:rsidRDefault="00200464" w:rsidP="00FF2961">
      <w:pPr>
        <w:pStyle w:val="Bezmezer"/>
        <w:tabs>
          <w:tab w:val="left" w:pos="3402"/>
        </w:tabs>
        <w:spacing w:after="80" w:line="240" w:lineRule="auto"/>
        <w:rPr>
          <w:sz w:val="22"/>
          <w:szCs w:val="22"/>
        </w:rPr>
      </w:pPr>
      <w:r w:rsidRPr="00BF26A4">
        <w:rPr>
          <w:sz w:val="22"/>
          <w:szCs w:val="22"/>
        </w:rPr>
        <w:t>telefon:</w:t>
      </w:r>
      <w:r w:rsidRPr="00BF26A4">
        <w:rPr>
          <w:sz w:val="22"/>
          <w:szCs w:val="22"/>
        </w:rPr>
        <w:tab/>
      </w:r>
      <w:r w:rsidR="00BF26A4" w:rsidRPr="00BF26A4">
        <w:rPr>
          <w:sz w:val="22"/>
          <w:szCs w:val="22"/>
        </w:rPr>
        <w:t>+420 608 300 222</w:t>
      </w:r>
    </w:p>
    <w:p w14:paraId="2CFE0ABE" w14:textId="77777777" w:rsidR="00200464" w:rsidRPr="00233077" w:rsidRDefault="00200464" w:rsidP="00FF2961">
      <w:pPr>
        <w:pStyle w:val="Bezmezer"/>
        <w:rPr>
          <w:sz w:val="22"/>
          <w:szCs w:val="22"/>
        </w:rPr>
      </w:pPr>
      <w:r w:rsidRPr="00233077">
        <w:rPr>
          <w:sz w:val="22"/>
          <w:szCs w:val="22"/>
        </w:rPr>
        <w:t xml:space="preserve"> (dále jen „Dodavatel“ nebo též „Zhotovitel“)</w:t>
      </w:r>
    </w:p>
    <w:p w14:paraId="702872E8" w14:textId="77777777" w:rsidR="00BB2C70" w:rsidRDefault="00BB2C70" w:rsidP="006E351B">
      <w:pPr>
        <w:spacing w:after="0" w:line="240" w:lineRule="auto"/>
      </w:pPr>
    </w:p>
    <w:p w14:paraId="5ACD12E9" w14:textId="6E656CBD" w:rsidR="00BB2C70" w:rsidRDefault="00BB2C70" w:rsidP="00BB2C70">
      <w:pPr>
        <w:spacing w:after="0" w:line="240" w:lineRule="auto"/>
        <w:jc w:val="both"/>
        <w:rPr>
          <w:rFonts w:asciiTheme="majorHAnsi" w:hAnsiTheme="majorHAnsi"/>
        </w:rPr>
      </w:pPr>
      <w:r w:rsidRPr="00BF26A4">
        <w:rPr>
          <w:rFonts w:asciiTheme="majorHAnsi" w:hAnsiTheme="majorHAnsi"/>
        </w:rPr>
        <w:t xml:space="preserve">Objednatel a Zhotovitel společně dále také jako „smluvní strany“, příp. jednotlivě jako „smluvní strana“ uzavírají níže uvedeného dne, měsíce a roku Dodatek č. </w:t>
      </w:r>
      <w:r w:rsidR="00BF26A4" w:rsidRPr="00BF26A4">
        <w:rPr>
          <w:rFonts w:asciiTheme="majorHAnsi" w:hAnsiTheme="majorHAnsi"/>
        </w:rPr>
        <w:t>1</w:t>
      </w:r>
      <w:r w:rsidRPr="00BF26A4">
        <w:rPr>
          <w:rFonts w:asciiTheme="majorHAnsi" w:hAnsiTheme="majorHAnsi"/>
        </w:rPr>
        <w:t xml:space="preserve"> ke Smlouvě (</w:t>
      </w:r>
      <w:r w:rsidR="005522CB" w:rsidRPr="00BF26A4">
        <w:rPr>
          <w:rFonts w:asciiTheme="majorHAnsi" w:hAnsiTheme="majorHAnsi"/>
        </w:rPr>
        <w:t>dále jen „Dodatek“) v </w:t>
      </w:r>
      <w:r w:rsidRPr="00BF26A4">
        <w:rPr>
          <w:rFonts w:asciiTheme="majorHAnsi" w:hAnsiTheme="majorHAnsi"/>
        </w:rPr>
        <w:t>souladu s § 2</w:t>
      </w:r>
      <w:r w:rsidR="0035127B" w:rsidRPr="00BF26A4">
        <w:rPr>
          <w:rFonts w:asciiTheme="majorHAnsi" w:hAnsiTheme="majorHAnsi"/>
        </w:rPr>
        <w:t>586 a násl.</w:t>
      </w:r>
      <w:r w:rsidRPr="00BF26A4">
        <w:rPr>
          <w:rFonts w:asciiTheme="majorHAnsi" w:hAnsiTheme="majorHAnsi"/>
        </w:rPr>
        <w:t xml:space="preserve"> zákona č. 89/2012 Sb., občanský zákoník, ve znění pozdějších předpisů (dále jen „občanský zákoník“).</w:t>
      </w:r>
      <w:r w:rsidR="0057672B" w:rsidRPr="00BF26A4">
        <w:rPr>
          <w:rFonts w:asciiTheme="majorHAnsi" w:hAnsiTheme="majorHAnsi"/>
        </w:rPr>
        <w:t xml:space="preserve"> </w:t>
      </w:r>
    </w:p>
    <w:p w14:paraId="44096DE5" w14:textId="77777777" w:rsidR="00BF26A4" w:rsidRDefault="00BF26A4" w:rsidP="00BB2C70">
      <w:pPr>
        <w:spacing w:after="0" w:line="240" w:lineRule="auto"/>
        <w:jc w:val="both"/>
        <w:rPr>
          <w:rFonts w:asciiTheme="majorHAnsi" w:hAnsiTheme="majorHAnsi"/>
        </w:rPr>
      </w:pPr>
    </w:p>
    <w:p w14:paraId="38C9BEF0" w14:textId="77777777" w:rsidR="00BF26A4" w:rsidRDefault="00BF26A4" w:rsidP="00BB2C70">
      <w:pPr>
        <w:spacing w:after="0" w:line="240" w:lineRule="auto"/>
        <w:jc w:val="both"/>
        <w:rPr>
          <w:rFonts w:asciiTheme="majorHAnsi" w:hAnsiTheme="majorHAnsi"/>
        </w:rPr>
      </w:pPr>
    </w:p>
    <w:p w14:paraId="2EAEC160" w14:textId="77777777" w:rsidR="00BF26A4" w:rsidRPr="00BB2C70" w:rsidRDefault="00BF26A4" w:rsidP="00BB2C70">
      <w:pPr>
        <w:spacing w:after="0" w:line="240" w:lineRule="auto"/>
        <w:jc w:val="both"/>
        <w:rPr>
          <w:rFonts w:asciiTheme="majorHAnsi" w:hAnsiTheme="majorHAnsi"/>
        </w:rPr>
      </w:pPr>
    </w:p>
    <w:p w14:paraId="085B4C64" w14:textId="77777777" w:rsidR="00BB2C70" w:rsidRDefault="00BB2C70" w:rsidP="006E351B">
      <w:pPr>
        <w:spacing w:after="0" w:line="240" w:lineRule="auto"/>
      </w:pPr>
    </w:p>
    <w:p w14:paraId="2CFE0ABF" w14:textId="72B4738E" w:rsidR="00200464" w:rsidRDefault="00200464" w:rsidP="006E351B">
      <w:pPr>
        <w:spacing w:after="0" w:line="240" w:lineRule="auto"/>
      </w:pPr>
    </w:p>
    <w:p w14:paraId="0FC2074C" w14:textId="77777777" w:rsidR="006F2EE9" w:rsidRDefault="006F2EE9" w:rsidP="006E351B">
      <w:pPr>
        <w:spacing w:after="0" w:line="240" w:lineRule="auto"/>
      </w:pPr>
    </w:p>
    <w:p w14:paraId="5717BD9C" w14:textId="77777777" w:rsidR="00F56AB1" w:rsidRDefault="00F56AB1" w:rsidP="006E351B">
      <w:pPr>
        <w:spacing w:after="0" w:line="240" w:lineRule="auto"/>
      </w:pPr>
    </w:p>
    <w:p w14:paraId="44D1FC76" w14:textId="77777777" w:rsidR="00F56AB1" w:rsidRDefault="00F56AB1" w:rsidP="006E351B">
      <w:pPr>
        <w:spacing w:after="0" w:line="240" w:lineRule="auto"/>
      </w:pPr>
    </w:p>
    <w:p w14:paraId="219EBA10" w14:textId="77777777" w:rsidR="006F2EE9" w:rsidRDefault="006F2EE9" w:rsidP="006E351B">
      <w:pPr>
        <w:spacing w:after="0" w:line="240" w:lineRule="auto"/>
      </w:pPr>
    </w:p>
    <w:p w14:paraId="6154CE47" w14:textId="77777777" w:rsidR="006F2EE9" w:rsidRPr="00233077" w:rsidRDefault="006F2EE9" w:rsidP="006E351B">
      <w:pPr>
        <w:spacing w:after="0" w:line="240" w:lineRule="auto"/>
        <w:rPr>
          <w:rFonts w:ascii="Cambria" w:hAnsi="Cambria" w:cs="Cambria"/>
        </w:rPr>
      </w:pPr>
    </w:p>
    <w:p w14:paraId="2CFE0AC0" w14:textId="77777777" w:rsidR="00200464" w:rsidRPr="00C87244" w:rsidRDefault="00200464" w:rsidP="00F64BE0">
      <w:pPr>
        <w:pStyle w:val="Nadpis1"/>
        <w:numPr>
          <w:ilvl w:val="0"/>
          <w:numId w:val="12"/>
        </w:numPr>
        <w:spacing w:before="0"/>
        <w:ind w:left="0"/>
        <w:rPr>
          <w:lang w:val="cs-CZ"/>
        </w:rPr>
      </w:pPr>
      <w:r w:rsidRPr="00C87244">
        <w:rPr>
          <w:lang w:val="cs-CZ"/>
        </w:rPr>
        <w:t>Preambule</w:t>
      </w:r>
    </w:p>
    <w:p w14:paraId="017C0DD6" w14:textId="29AF68DC" w:rsidR="00E56014" w:rsidRPr="000A15AA" w:rsidRDefault="0069113C" w:rsidP="000A15AA">
      <w:pPr>
        <w:pStyle w:val="Nadpis2"/>
        <w:numPr>
          <w:ilvl w:val="1"/>
          <w:numId w:val="8"/>
        </w:numPr>
        <w:spacing w:after="240" w:line="240" w:lineRule="auto"/>
        <w:ind w:left="0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>Smluvní strany uzavřely dne 20. 9</w:t>
      </w:r>
      <w:r w:rsidR="00E56014">
        <w:rPr>
          <w:sz w:val="22"/>
          <w:szCs w:val="22"/>
          <w:lang w:val="cs-CZ"/>
        </w:rPr>
        <w:t xml:space="preserve">. 2024 smlouvu o dílo, jejímž předmětem je provedení díla na základě výsledku </w:t>
      </w:r>
      <w:r w:rsidR="006F2EE9">
        <w:rPr>
          <w:sz w:val="22"/>
          <w:szCs w:val="22"/>
          <w:lang w:val="cs-CZ"/>
        </w:rPr>
        <w:t>zadávacího řízení na nadlimitní v</w:t>
      </w:r>
      <w:r w:rsidR="00E56014">
        <w:rPr>
          <w:sz w:val="22"/>
          <w:szCs w:val="22"/>
          <w:lang w:val="cs-CZ"/>
        </w:rPr>
        <w:t xml:space="preserve">eřejnou zakázku </w:t>
      </w:r>
      <w:r w:rsidR="006F2EE9">
        <w:rPr>
          <w:sz w:val="22"/>
          <w:szCs w:val="22"/>
          <w:lang w:val="cs-CZ"/>
        </w:rPr>
        <w:t xml:space="preserve">na </w:t>
      </w:r>
      <w:r>
        <w:rPr>
          <w:sz w:val="22"/>
          <w:szCs w:val="22"/>
          <w:lang w:val="cs-CZ"/>
        </w:rPr>
        <w:t xml:space="preserve">dodávky </w:t>
      </w:r>
      <w:r w:rsidR="00E56014">
        <w:rPr>
          <w:sz w:val="22"/>
          <w:szCs w:val="22"/>
          <w:lang w:val="cs-CZ"/>
        </w:rPr>
        <w:t>s názvem „</w:t>
      </w:r>
      <w:r>
        <w:rPr>
          <w:sz w:val="22"/>
          <w:szCs w:val="22"/>
          <w:lang w:val="cs-CZ"/>
        </w:rPr>
        <w:t>Modernizace stravovacího provozu ISŠA Brno, Dunajevského 1</w:t>
      </w:r>
      <w:r w:rsidR="00E56014">
        <w:rPr>
          <w:sz w:val="22"/>
          <w:szCs w:val="22"/>
          <w:lang w:val="cs-CZ"/>
        </w:rPr>
        <w:t>“</w:t>
      </w:r>
      <w:r w:rsidR="00054982">
        <w:rPr>
          <w:sz w:val="22"/>
          <w:szCs w:val="22"/>
          <w:lang w:val="cs-CZ"/>
        </w:rPr>
        <w:t xml:space="preserve"> (dále jen „veřejná zak</w:t>
      </w:r>
      <w:r w:rsidR="008B6CF9">
        <w:rPr>
          <w:sz w:val="22"/>
          <w:szCs w:val="22"/>
          <w:lang w:val="cs-CZ"/>
        </w:rPr>
        <w:t>á</w:t>
      </w:r>
      <w:r w:rsidR="00054982">
        <w:rPr>
          <w:sz w:val="22"/>
          <w:szCs w:val="22"/>
          <w:lang w:val="cs-CZ"/>
        </w:rPr>
        <w:t>zka“)</w:t>
      </w:r>
      <w:r w:rsidR="00E56014" w:rsidRPr="000A15AA">
        <w:rPr>
          <w:sz w:val="22"/>
          <w:szCs w:val="22"/>
          <w:lang w:val="cs-CZ"/>
        </w:rPr>
        <w:t>.</w:t>
      </w:r>
    </w:p>
    <w:p w14:paraId="745BD669" w14:textId="5557C20A" w:rsidR="00054982" w:rsidRDefault="000A15AA" w:rsidP="00F247D1">
      <w:pPr>
        <w:pStyle w:val="Nadpis2"/>
        <w:numPr>
          <w:ilvl w:val="1"/>
          <w:numId w:val="8"/>
        </w:numPr>
        <w:spacing w:after="240" w:line="240" w:lineRule="auto"/>
        <w:ind w:left="0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 xml:space="preserve">Smluvní strany prohlašují, že v průběhu realizace </w:t>
      </w:r>
      <w:r w:rsidR="00054982">
        <w:rPr>
          <w:sz w:val="22"/>
          <w:szCs w:val="22"/>
          <w:lang w:val="cs-CZ"/>
        </w:rPr>
        <w:t>veřejné zakázky</w:t>
      </w:r>
      <w:r>
        <w:rPr>
          <w:sz w:val="22"/>
          <w:szCs w:val="22"/>
          <w:lang w:val="cs-CZ"/>
        </w:rPr>
        <w:t xml:space="preserve"> bylo zjištěno, že je </w:t>
      </w:r>
      <w:r w:rsidR="00054982">
        <w:rPr>
          <w:sz w:val="22"/>
          <w:szCs w:val="22"/>
          <w:lang w:val="cs-CZ"/>
        </w:rPr>
        <w:t xml:space="preserve">zcela </w:t>
      </w:r>
      <w:r>
        <w:rPr>
          <w:sz w:val="22"/>
          <w:szCs w:val="22"/>
          <w:lang w:val="cs-CZ"/>
        </w:rPr>
        <w:t xml:space="preserve">nezbytné provést další práce, které Zadavateli nebyly v době zahájení zadávacího řízení známy. </w:t>
      </w:r>
      <w:r w:rsidR="00054982">
        <w:rPr>
          <w:sz w:val="22"/>
          <w:szCs w:val="22"/>
          <w:lang w:val="cs-CZ"/>
        </w:rPr>
        <w:t xml:space="preserve">Provedení těchto nových prací je nutné pro </w:t>
      </w:r>
      <w:r>
        <w:rPr>
          <w:sz w:val="22"/>
          <w:szCs w:val="22"/>
          <w:lang w:val="cs-CZ"/>
        </w:rPr>
        <w:t xml:space="preserve">řádné dokončení díla a jeho funkčnost </w:t>
      </w:r>
      <w:r w:rsidRPr="00054982">
        <w:rPr>
          <w:sz w:val="22"/>
          <w:szCs w:val="22"/>
          <w:lang w:val="cs-CZ"/>
        </w:rPr>
        <w:t>jako celku</w:t>
      </w:r>
      <w:r w:rsidR="00054982" w:rsidRPr="00054982">
        <w:rPr>
          <w:sz w:val="22"/>
          <w:szCs w:val="22"/>
          <w:lang w:val="cs-CZ"/>
        </w:rPr>
        <w:t xml:space="preserve">, </w:t>
      </w:r>
      <w:r w:rsidR="00AF069A">
        <w:rPr>
          <w:sz w:val="22"/>
          <w:szCs w:val="22"/>
          <w:lang w:val="cs-CZ"/>
        </w:rPr>
        <w:t xml:space="preserve">tak aby </w:t>
      </w:r>
      <w:r w:rsidR="00AF069A" w:rsidRPr="0069113C">
        <w:rPr>
          <w:sz w:val="22"/>
          <w:szCs w:val="22"/>
          <w:lang w:val="cs-CZ"/>
        </w:rPr>
        <w:t xml:space="preserve">odpovídalo svému účelu i platným právním a technickým normám, </w:t>
      </w:r>
      <w:r w:rsidR="00054982" w:rsidRPr="0069113C">
        <w:rPr>
          <w:sz w:val="22"/>
          <w:szCs w:val="22"/>
          <w:lang w:val="cs-CZ"/>
        </w:rPr>
        <w:t>přičemž nemění povahu veřejné zakázky.</w:t>
      </w:r>
      <w:r w:rsidRPr="0069113C">
        <w:rPr>
          <w:sz w:val="22"/>
          <w:szCs w:val="22"/>
          <w:lang w:val="cs-CZ"/>
        </w:rPr>
        <w:t xml:space="preserve"> </w:t>
      </w:r>
      <w:r w:rsidR="00054982" w:rsidRPr="0069113C">
        <w:rPr>
          <w:sz w:val="22"/>
          <w:szCs w:val="22"/>
          <w:lang w:val="cs-CZ"/>
        </w:rPr>
        <w:t>S ohledem na uvedené se smluvní strany dohodly na uzavření tohoto dodatku ke Smlouvě, kterým upravují příslušné smluvní podmínky v rozsahu nezbytném pro provedení těchto nových prací.</w:t>
      </w:r>
    </w:p>
    <w:p w14:paraId="64243727" w14:textId="77777777" w:rsidR="0069113C" w:rsidRPr="00F247D1" w:rsidRDefault="0069113C" w:rsidP="0069113C">
      <w:pPr>
        <w:pStyle w:val="Nadpis2"/>
        <w:numPr>
          <w:ilvl w:val="1"/>
          <w:numId w:val="8"/>
        </w:numPr>
        <w:spacing w:after="240" w:line="240" w:lineRule="auto"/>
        <w:ind w:left="0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>S ohledem na shora uvedené smluvní strany tímto v souladu s čl. XXVI odst. 5 Smlouvy, který stanoví, že Smlouvu lze měnit pouze oboustranně odsouhlasenými písemnými dodatky podepsanými oprávněnými zástupci obou smluvních stran, uzavírají tento Dodatek.</w:t>
      </w:r>
    </w:p>
    <w:p w14:paraId="2CFE0AC9" w14:textId="00814D82" w:rsidR="00200464" w:rsidRPr="001F72D4" w:rsidRDefault="00200464" w:rsidP="00A74E6E">
      <w:pPr>
        <w:pStyle w:val="Nadpis1"/>
        <w:numPr>
          <w:ilvl w:val="0"/>
          <w:numId w:val="12"/>
        </w:numPr>
        <w:ind w:left="0"/>
        <w:rPr>
          <w:lang w:val="cs-CZ"/>
        </w:rPr>
      </w:pPr>
      <w:r w:rsidRPr="001F72D4">
        <w:rPr>
          <w:lang w:val="cs-CZ"/>
        </w:rPr>
        <w:t xml:space="preserve">Předmět </w:t>
      </w:r>
      <w:r w:rsidR="006F2EE9" w:rsidRPr="001F72D4">
        <w:rPr>
          <w:lang w:val="cs-CZ"/>
        </w:rPr>
        <w:t>Dodatku</w:t>
      </w:r>
    </w:p>
    <w:p w14:paraId="42306708" w14:textId="5AB0ED77" w:rsidR="00EB1979" w:rsidRPr="001F72D4" w:rsidRDefault="006F2EE9" w:rsidP="00EB1979">
      <w:pPr>
        <w:pStyle w:val="Nadpis2"/>
        <w:numPr>
          <w:ilvl w:val="1"/>
          <w:numId w:val="28"/>
        </w:numPr>
        <w:spacing w:line="240" w:lineRule="auto"/>
        <w:ind w:left="0"/>
        <w:rPr>
          <w:sz w:val="22"/>
          <w:szCs w:val="22"/>
          <w:lang w:val="cs-CZ"/>
        </w:rPr>
      </w:pPr>
      <w:r w:rsidRPr="001F72D4">
        <w:rPr>
          <w:sz w:val="22"/>
          <w:szCs w:val="22"/>
          <w:lang w:val="cs-CZ"/>
        </w:rPr>
        <w:t>Smluvní strany konstatují, že se předmět díla podle čl. IV Smlouvy upravuje o pro</w:t>
      </w:r>
      <w:r w:rsidR="001F72D4" w:rsidRPr="001F72D4">
        <w:rPr>
          <w:sz w:val="22"/>
          <w:szCs w:val="22"/>
          <w:lang w:val="cs-CZ"/>
        </w:rPr>
        <w:t xml:space="preserve">vedení nových prací (vícepráce). </w:t>
      </w:r>
      <w:r w:rsidRPr="001F72D4">
        <w:rPr>
          <w:sz w:val="22"/>
          <w:szCs w:val="22"/>
          <w:lang w:val="cs-CZ"/>
        </w:rPr>
        <w:t>Přesný rozsah těchto prací je stanoven v přílohách Dodatku, kt</w:t>
      </w:r>
      <w:r w:rsidR="00EB1979" w:rsidRPr="001F72D4">
        <w:rPr>
          <w:sz w:val="22"/>
          <w:szCs w:val="22"/>
          <w:lang w:val="cs-CZ"/>
        </w:rPr>
        <w:t>eré jsou jeho nedílnou součástí</w:t>
      </w:r>
      <w:r w:rsidR="00306A8D" w:rsidRPr="001F72D4">
        <w:rPr>
          <w:sz w:val="22"/>
          <w:szCs w:val="22"/>
          <w:lang w:val="cs-CZ"/>
        </w:rPr>
        <w:t>.</w:t>
      </w:r>
    </w:p>
    <w:p w14:paraId="58BA72EC" w14:textId="5092E704" w:rsidR="00EB1979" w:rsidRPr="001F72D4" w:rsidRDefault="00EB1979" w:rsidP="00B36D33">
      <w:pPr>
        <w:pStyle w:val="Nadpis2"/>
        <w:numPr>
          <w:ilvl w:val="1"/>
          <w:numId w:val="28"/>
        </w:numPr>
        <w:spacing w:line="240" w:lineRule="auto"/>
        <w:ind w:left="0"/>
        <w:rPr>
          <w:sz w:val="22"/>
          <w:szCs w:val="22"/>
          <w:lang w:val="cs-CZ"/>
        </w:rPr>
      </w:pPr>
      <w:r w:rsidRPr="001F72D4">
        <w:rPr>
          <w:sz w:val="22"/>
          <w:szCs w:val="22"/>
          <w:lang w:val="cs-CZ"/>
        </w:rPr>
        <w:t xml:space="preserve">Hodnota dodatečných prací, tj. hodnota víceprací, </w:t>
      </w:r>
      <w:r w:rsidR="0057672B" w:rsidRPr="001F72D4">
        <w:rPr>
          <w:sz w:val="22"/>
          <w:szCs w:val="22"/>
          <w:lang w:val="cs-CZ"/>
        </w:rPr>
        <w:t>dle tohoto Dodatku činí</w:t>
      </w:r>
      <w:r w:rsidRPr="001F72D4">
        <w:rPr>
          <w:sz w:val="22"/>
          <w:szCs w:val="22"/>
          <w:lang w:val="cs-CZ"/>
        </w:rPr>
        <w:t>:</w:t>
      </w:r>
    </w:p>
    <w:p w14:paraId="3E9314CD" w14:textId="75C183DB" w:rsidR="00EB1979" w:rsidRPr="004509E3" w:rsidRDefault="00EB1979" w:rsidP="00674125">
      <w:pPr>
        <w:spacing w:after="0"/>
        <w:ind w:left="709"/>
        <w:rPr>
          <w:rFonts w:asciiTheme="majorHAnsi" w:hAnsiTheme="majorHAnsi"/>
        </w:rPr>
      </w:pPr>
      <w:r w:rsidRPr="004509E3">
        <w:rPr>
          <w:rFonts w:asciiTheme="majorHAnsi" w:hAnsiTheme="majorHAnsi"/>
        </w:rPr>
        <w:t>Cena víceprací bez DPH</w:t>
      </w:r>
      <w:r w:rsidR="00674125" w:rsidRPr="004509E3">
        <w:rPr>
          <w:rFonts w:asciiTheme="majorHAnsi" w:hAnsiTheme="majorHAnsi"/>
        </w:rPr>
        <w:t>:</w:t>
      </w:r>
      <w:r w:rsidR="00306A8D" w:rsidRPr="004509E3">
        <w:rPr>
          <w:rFonts w:asciiTheme="majorHAnsi" w:hAnsiTheme="majorHAnsi"/>
        </w:rPr>
        <w:tab/>
      </w:r>
      <w:r w:rsidR="00306A8D" w:rsidRPr="004509E3">
        <w:rPr>
          <w:rFonts w:asciiTheme="majorHAnsi" w:hAnsiTheme="majorHAnsi"/>
        </w:rPr>
        <w:tab/>
      </w:r>
      <w:r w:rsidR="00306A8D" w:rsidRPr="004509E3">
        <w:rPr>
          <w:rFonts w:asciiTheme="majorHAnsi" w:hAnsiTheme="majorHAnsi"/>
        </w:rPr>
        <w:tab/>
      </w:r>
      <w:r w:rsidR="00306A8D" w:rsidRPr="004509E3">
        <w:rPr>
          <w:rFonts w:asciiTheme="majorHAnsi" w:hAnsiTheme="majorHAnsi"/>
        </w:rPr>
        <w:tab/>
      </w:r>
      <w:r w:rsidR="00306A8D" w:rsidRPr="004509E3">
        <w:rPr>
          <w:rFonts w:asciiTheme="majorHAnsi" w:hAnsiTheme="majorHAnsi"/>
        </w:rPr>
        <w:tab/>
      </w:r>
      <w:r w:rsidR="00B87ABD" w:rsidRPr="004509E3">
        <w:rPr>
          <w:rFonts w:asciiTheme="majorHAnsi" w:hAnsiTheme="majorHAnsi"/>
        </w:rPr>
        <w:t xml:space="preserve">   </w:t>
      </w:r>
      <w:r w:rsidR="00B66321">
        <w:rPr>
          <w:rFonts w:asciiTheme="majorHAnsi" w:hAnsiTheme="majorHAnsi"/>
        </w:rPr>
        <w:t>748 909,32</w:t>
      </w:r>
      <w:r w:rsidR="00306A8D" w:rsidRPr="004509E3">
        <w:rPr>
          <w:rFonts w:asciiTheme="majorHAnsi" w:hAnsiTheme="majorHAnsi"/>
        </w:rPr>
        <w:t xml:space="preserve"> Kč</w:t>
      </w:r>
    </w:p>
    <w:p w14:paraId="62D70CB6" w14:textId="09281C40" w:rsidR="00674125" w:rsidRPr="004509E3" w:rsidRDefault="00674125" w:rsidP="00674125">
      <w:pPr>
        <w:spacing w:after="0"/>
        <w:ind w:left="709"/>
        <w:rPr>
          <w:rFonts w:asciiTheme="majorHAnsi" w:hAnsiTheme="majorHAnsi"/>
        </w:rPr>
      </w:pPr>
      <w:r w:rsidRPr="004509E3">
        <w:rPr>
          <w:rFonts w:asciiTheme="majorHAnsi" w:hAnsiTheme="majorHAnsi"/>
        </w:rPr>
        <w:t>DPH 21 %:</w:t>
      </w:r>
      <w:r w:rsidR="00A00768" w:rsidRPr="004509E3">
        <w:rPr>
          <w:rFonts w:asciiTheme="majorHAnsi" w:hAnsiTheme="majorHAnsi"/>
        </w:rPr>
        <w:tab/>
      </w:r>
      <w:r w:rsidR="00A00768" w:rsidRPr="004509E3">
        <w:rPr>
          <w:rFonts w:asciiTheme="majorHAnsi" w:hAnsiTheme="majorHAnsi"/>
        </w:rPr>
        <w:tab/>
      </w:r>
      <w:r w:rsidR="00A00768" w:rsidRPr="004509E3">
        <w:rPr>
          <w:rFonts w:asciiTheme="majorHAnsi" w:hAnsiTheme="majorHAnsi"/>
        </w:rPr>
        <w:tab/>
      </w:r>
      <w:r w:rsidR="00A00768" w:rsidRPr="004509E3">
        <w:rPr>
          <w:rFonts w:asciiTheme="majorHAnsi" w:hAnsiTheme="majorHAnsi"/>
        </w:rPr>
        <w:tab/>
      </w:r>
      <w:r w:rsidR="00A00768" w:rsidRPr="004509E3">
        <w:rPr>
          <w:rFonts w:asciiTheme="majorHAnsi" w:hAnsiTheme="majorHAnsi"/>
        </w:rPr>
        <w:tab/>
      </w:r>
      <w:r w:rsidR="00A00768" w:rsidRPr="004509E3">
        <w:rPr>
          <w:rFonts w:asciiTheme="majorHAnsi" w:hAnsiTheme="majorHAnsi"/>
        </w:rPr>
        <w:tab/>
      </w:r>
      <w:r w:rsidR="00A00768" w:rsidRPr="004509E3">
        <w:rPr>
          <w:rFonts w:asciiTheme="majorHAnsi" w:hAnsiTheme="majorHAnsi"/>
        </w:rPr>
        <w:tab/>
      </w:r>
      <w:r w:rsidR="00924E6F" w:rsidRPr="004509E3">
        <w:rPr>
          <w:rFonts w:asciiTheme="majorHAnsi" w:hAnsiTheme="majorHAnsi"/>
        </w:rPr>
        <w:t xml:space="preserve">   </w:t>
      </w:r>
      <w:r w:rsidR="004509E3" w:rsidRPr="004509E3">
        <w:rPr>
          <w:rFonts w:asciiTheme="majorHAnsi" w:hAnsiTheme="majorHAnsi"/>
        </w:rPr>
        <w:t>157 270,</w:t>
      </w:r>
      <w:r w:rsidR="00B66321">
        <w:rPr>
          <w:rFonts w:asciiTheme="majorHAnsi" w:hAnsiTheme="majorHAnsi"/>
        </w:rPr>
        <w:t>96</w:t>
      </w:r>
      <w:r w:rsidR="00A00768" w:rsidRPr="004509E3">
        <w:rPr>
          <w:rFonts w:asciiTheme="majorHAnsi" w:hAnsiTheme="majorHAnsi"/>
        </w:rPr>
        <w:t xml:space="preserve"> Kč</w:t>
      </w:r>
    </w:p>
    <w:p w14:paraId="7E7DEDB8" w14:textId="317FB460" w:rsidR="00674125" w:rsidRPr="004509E3" w:rsidRDefault="00674125" w:rsidP="00674125">
      <w:pPr>
        <w:spacing w:after="0"/>
        <w:ind w:left="709"/>
        <w:rPr>
          <w:rFonts w:asciiTheme="majorHAnsi" w:hAnsiTheme="majorHAnsi"/>
        </w:rPr>
      </w:pPr>
      <w:r w:rsidRPr="004509E3">
        <w:rPr>
          <w:rFonts w:asciiTheme="majorHAnsi" w:hAnsiTheme="majorHAnsi"/>
        </w:rPr>
        <w:t>Cena celkem včetně DPH:</w:t>
      </w:r>
      <w:r w:rsidR="00A00768" w:rsidRPr="004509E3">
        <w:rPr>
          <w:rFonts w:asciiTheme="majorHAnsi" w:hAnsiTheme="majorHAnsi"/>
        </w:rPr>
        <w:tab/>
      </w:r>
      <w:r w:rsidR="00A00768" w:rsidRPr="004509E3">
        <w:rPr>
          <w:rFonts w:asciiTheme="majorHAnsi" w:hAnsiTheme="majorHAnsi"/>
        </w:rPr>
        <w:tab/>
      </w:r>
      <w:r w:rsidR="00A00768" w:rsidRPr="004509E3">
        <w:rPr>
          <w:rFonts w:asciiTheme="majorHAnsi" w:hAnsiTheme="majorHAnsi"/>
        </w:rPr>
        <w:tab/>
      </w:r>
      <w:r w:rsidR="00A00768" w:rsidRPr="004509E3">
        <w:rPr>
          <w:rFonts w:asciiTheme="majorHAnsi" w:hAnsiTheme="majorHAnsi"/>
        </w:rPr>
        <w:tab/>
      </w:r>
      <w:r w:rsidR="00A00768" w:rsidRPr="004509E3">
        <w:rPr>
          <w:rFonts w:asciiTheme="majorHAnsi" w:hAnsiTheme="majorHAnsi"/>
        </w:rPr>
        <w:tab/>
      </w:r>
      <w:r w:rsidR="00B66321">
        <w:rPr>
          <w:rFonts w:asciiTheme="majorHAnsi" w:hAnsiTheme="majorHAnsi"/>
        </w:rPr>
        <w:t xml:space="preserve">   906 180</w:t>
      </w:r>
      <w:r w:rsidR="00B37E8C" w:rsidRPr="004509E3">
        <w:rPr>
          <w:rFonts w:asciiTheme="majorHAnsi" w:hAnsiTheme="majorHAnsi"/>
        </w:rPr>
        <w:t>,</w:t>
      </w:r>
      <w:r w:rsidR="00B66321">
        <w:rPr>
          <w:rFonts w:asciiTheme="majorHAnsi" w:hAnsiTheme="majorHAnsi"/>
        </w:rPr>
        <w:t>28</w:t>
      </w:r>
      <w:r w:rsidR="00AD4B7B" w:rsidRPr="004509E3">
        <w:rPr>
          <w:rFonts w:asciiTheme="majorHAnsi" w:hAnsiTheme="majorHAnsi"/>
        </w:rPr>
        <w:t xml:space="preserve"> </w:t>
      </w:r>
      <w:r w:rsidR="00A00768" w:rsidRPr="004509E3">
        <w:rPr>
          <w:rFonts w:asciiTheme="majorHAnsi" w:hAnsiTheme="majorHAnsi"/>
        </w:rPr>
        <w:t>Kč</w:t>
      </w:r>
    </w:p>
    <w:p w14:paraId="61EDA057" w14:textId="77777777" w:rsidR="00674125" w:rsidRPr="0069113C" w:rsidRDefault="00674125" w:rsidP="001F72D4">
      <w:pPr>
        <w:rPr>
          <w:rFonts w:asciiTheme="majorHAnsi" w:hAnsiTheme="majorHAnsi"/>
          <w:highlight w:val="yellow"/>
        </w:rPr>
      </w:pPr>
    </w:p>
    <w:p w14:paraId="06DD6CE6" w14:textId="6989DB40" w:rsidR="00EB1979" w:rsidRPr="001F72D4" w:rsidRDefault="00674125" w:rsidP="00B36D33">
      <w:pPr>
        <w:pStyle w:val="Nadpis2"/>
        <w:numPr>
          <w:ilvl w:val="1"/>
          <w:numId w:val="28"/>
        </w:numPr>
        <w:spacing w:line="240" w:lineRule="auto"/>
        <w:ind w:left="0"/>
        <w:rPr>
          <w:sz w:val="22"/>
          <w:szCs w:val="22"/>
          <w:lang w:val="cs-CZ"/>
        </w:rPr>
      </w:pPr>
      <w:r w:rsidRPr="001F72D4">
        <w:rPr>
          <w:sz w:val="22"/>
          <w:szCs w:val="22"/>
          <w:lang w:val="cs-CZ"/>
        </w:rPr>
        <w:t xml:space="preserve">V důsledku změn popsaných v Dodatku se čl. </w:t>
      </w:r>
      <w:r w:rsidR="004509E3" w:rsidRPr="001F72D4">
        <w:rPr>
          <w:sz w:val="22"/>
          <w:szCs w:val="22"/>
          <w:lang w:val="cs-CZ"/>
        </w:rPr>
        <w:t>IX</w:t>
      </w:r>
      <w:r w:rsidRPr="001F72D4">
        <w:rPr>
          <w:sz w:val="22"/>
          <w:szCs w:val="22"/>
          <w:lang w:val="cs-CZ"/>
        </w:rPr>
        <w:t xml:space="preserve"> odst. 1 Smlouvy upravuje následovně:</w:t>
      </w:r>
    </w:p>
    <w:p w14:paraId="1C9F2E96" w14:textId="77777777" w:rsidR="00674125" w:rsidRPr="001F72D4" w:rsidRDefault="00674125" w:rsidP="00674125">
      <w:pPr>
        <w:pStyle w:val="Nadpis2"/>
        <w:numPr>
          <w:ilvl w:val="0"/>
          <w:numId w:val="0"/>
        </w:numPr>
        <w:spacing w:line="240" w:lineRule="auto"/>
        <w:ind w:left="708"/>
        <w:rPr>
          <w:sz w:val="22"/>
          <w:szCs w:val="22"/>
          <w:lang w:val="cs-CZ"/>
        </w:rPr>
      </w:pPr>
      <w:r w:rsidRPr="001F72D4">
        <w:rPr>
          <w:sz w:val="22"/>
          <w:szCs w:val="22"/>
        </w:rPr>
        <w:t>„</w:t>
      </w:r>
      <w:r w:rsidRPr="001F72D4">
        <w:rPr>
          <w:b/>
          <w:bCs/>
          <w:sz w:val="22"/>
          <w:szCs w:val="22"/>
          <w:lang w:val="cs-CZ"/>
        </w:rPr>
        <w:t>Celková cena za provedení díla</w:t>
      </w:r>
      <w:r w:rsidRPr="001F72D4">
        <w:rPr>
          <w:sz w:val="22"/>
          <w:szCs w:val="22"/>
          <w:lang w:val="cs-CZ"/>
        </w:rPr>
        <w:t xml:space="preserve"> je stanovena dohodou smluvních stran na základě cenové nabídky Zhotovitele podané v rámci zadávacího řízení na Veřejnou zakázku a </w:t>
      </w:r>
      <w:r w:rsidRPr="001F72D4">
        <w:rPr>
          <w:b/>
          <w:bCs/>
          <w:sz w:val="22"/>
          <w:szCs w:val="22"/>
          <w:lang w:val="cs-CZ"/>
        </w:rPr>
        <w:t>činí</w:t>
      </w:r>
      <w:r w:rsidRPr="001F72D4">
        <w:rPr>
          <w:sz w:val="22"/>
          <w:szCs w:val="22"/>
          <w:lang w:val="cs-CZ"/>
        </w:rPr>
        <w:t xml:space="preserve"> celkem:</w:t>
      </w:r>
    </w:p>
    <w:p w14:paraId="21CAEFF5" w14:textId="4BD0061D" w:rsidR="00674125" w:rsidRPr="001F72D4" w:rsidRDefault="004509E3" w:rsidP="00674125">
      <w:pPr>
        <w:pStyle w:val="Odstavecseseznamem"/>
        <w:spacing w:line="240" w:lineRule="auto"/>
        <w:ind w:left="720"/>
        <w:jc w:val="both"/>
        <w:rPr>
          <w:rFonts w:ascii="Cambria" w:hAnsi="Cambria" w:cs="Cambria"/>
          <w:b/>
          <w:bCs/>
          <w:sz w:val="22"/>
          <w:szCs w:val="22"/>
          <w:lang w:val="cs-CZ"/>
        </w:rPr>
      </w:pPr>
      <w:r w:rsidRPr="001F72D4">
        <w:rPr>
          <w:rFonts w:ascii="Cambria" w:hAnsi="Cambria" w:cs="Cambria"/>
          <w:b/>
          <w:bCs/>
          <w:sz w:val="22"/>
          <w:szCs w:val="22"/>
          <w:lang w:val="cs-CZ"/>
        </w:rPr>
        <w:t>Celková</w:t>
      </w:r>
      <w:r w:rsidR="00674125" w:rsidRPr="001F72D4">
        <w:rPr>
          <w:rFonts w:ascii="Cambria" w:hAnsi="Cambria" w:cs="Cambria"/>
          <w:b/>
          <w:bCs/>
          <w:sz w:val="22"/>
          <w:szCs w:val="22"/>
          <w:lang w:val="cs-CZ"/>
        </w:rPr>
        <w:t xml:space="preserve"> bez DPH </w:t>
      </w:r>
      <w:r w:rsidR="00674125" w:rsidRPr="001F72D4">
        <w:rPr>
          <w:rFonts w:ascii="Cambria" w:hAnsi="Cambria" w:cs="Cambria"/>
          <w:b/>
          <w:bCs/>
          <w:sz w:val="22"/>
          <w:szCs w:val="22"/>
          <w:lang w:val="cs-CZ"/>
        </w:rPr>
        <w:tab/>
      </w:r>
      <w:r w:rsidR="00674125" w:rsidRPr="001F72D4">
        <w:rPr>
          <w:rFonts w:ascii="Cambria" w:hAnsi="Cambria" w:cs="Cambria"/>
          <w:b/>
          <w:bCs/>
          <w:sz w:val="22"/>
          <w:szCs w:val="22"/>
          <w:lang w:val="cs-CZ"/>
        </w:rPr>
        <w:tab/>
      </w:r>
      <w:r w:rsidR="00674125" w:rsidRPr="001F72D4">
        <w:rPr>
          <w:rFonts w:ascii="Cambria" w:hAnsi="Cambria" w:cs="Cambria"/>
          <w:b/>
          <w:bCs/>
          <w:sz w:val="22"/>
          <w:szCs w:val="22"/>
          <w:lang w:val="cs-CZ"/>
        </w:rPr>
        <w:tab/>
      </w:r>
      <w:r w:rsidR="00674125" w:rsidRPr="001F72D4">
        <w:rPr>
          <w:rFonts w:ascii="Cambria" w:hAnsi="Cambria" w:cs="Cambria"/>
          <w:b/>
          <w:bCs/>
          <w:sz w:val="22"/>
          <w:szCs w:val="22"/>
          <w:lang w:val="cs-CZ"/>
        </w:rPr>
        <w:tab/>
      </w:r>
      <w:r w:rsidR="00674125" w:rsidRPr="001F72D4">
        <w:rPr>
          <w:rFonts w:ascii="Cambria" w:hAnsi="Cambria" w:cs="Cambria"/>
          <w:b/>
          <w:bCs/>
          <w:sz w:val="22"/>
          <w:szCs w:val="22"/>
          <w:lang w:val="cs-CZ"/>
        </w:rPr>
        <w:tab/>
      </w:r>
      <w:r w:rsidRPr="001F72D4">
        <w:rPr>
          <w:rFonts w:ascii="Cambria" w:hAnsi="Cambria" w:cs="Cambria"/>
          <w:b/>
          <w:bCs/>
          <w:sz w:val="22"/>
          <w:szCs w:val="22"/>
          <w:lang w:val="cs-CZ"/>
        </w:rPr>
        <w:tab/>
        <w:t>12 188 90</w:t>
      </w:r>
      <w:r w:rsidR="00B66321">
        <w:rPr>
          <w:rFonts w:ascii="Cambria" w:hAnsi="Cambria" w:cs="Cambria"/>
          <w:b/>
          <w:bCs/>
          <w:sz w:val="22"/>
          <w:szCs w:val="22"/>
          <w:lang w:val="cs-CZ"/>
        </w:rPr>
        <w:t>9,32</w:t>
      </w:r>
      <w:r w:rsidR="00674125" w:rsidRPr="001F72D4">
        <w:rPr>
          <w:rFonts w:ascii="Cambria" w:hAnsi="Cambria" w:cs="Cambria"/>
          <w:b/>
          <w:bCs/>
          <w:sz w:val="22"/>
          <w:szCs w:val="22"/>
          <w:lang w:val="cs-CZ"/>
        </w:rPr>
        <w:t xml:space="preserve"> Kč</w:t>
      </w:r>
    </w:p>
    <w:p w14:paraId="7CB26569" w14:textId="7ED08FA4" w:rsidR="004509E3" w:rsidRPr="001F72D4" w:rsidRDefault="004509E3" w:rsidP="00674125">
      <w:pPr>
        <w:pStyle w:val="Odstavecseseznamem"/>
        <w:spacing w:line="240" w:lineRule="auto"/>
        <w:ind w:left="720"/>
        <w:jc w:val="both"/>
        <w:rPr>
          <w:rFonts w:ascii="Cambria" w:hAnsi="Cambria" w:cs="Cambria"/>
          <w:bCs/>
          <w:sz w:val="22"/>
          <w:szCs w:val="22"/>
          <w:lang w:val="cs-CZ"/>
        </w:rPr>
      </w:pPr>
      <w:r w:rsidRPr="001F72D4">
        <w:rPr>
          <w:rFonts w:ascii="Cambria" w:hAnsi="Cambria" w:cs="Cambria"/>
          <w:bCs/>
          <w:sz w:val="22"/>
          <w:szCs w:val="22"/>
          <w:lang w:val="cs-CZ"/>
        </w:rPr>
        <w:t>Sazba DPH</w:t>
      </w:r>
      <w:r w:rsidRPr="001F72D4">
        <w:rPr>
          <w:rFonts w:ascii="Cambria" w:hAnsi="Cambria" w:cs="Cambria"/>
          <w:bCs/>
          <w:sz w:val="22"/>
          <w:szCs w:val="22"/>
          <w:lang w:val="cs-CZ"/>
        </w:rPr>
        <w:tab/>
      </w:r>
      <w:r w:rsidRPr="001F72D4">
        <w:rPr>
          <w:rFonts w:ascii="Cambria" w:hAnsi="Cambria" w:cs="Cambria"/>
          <w:bCs/>
          <w:sz w:val="22"/>
          <w:szCs w:val="22"/>
          <w:lang w:val="cs-CZ"/>
        </w:rPr>
        <w:tab/>
      </w:r>
      <w:r w:rsidRPr="001F72D4">
        <w:rPr>
          <w:rFonts w:ascii="Cambria" w:hAnsi="Cambria" w:cs="Cambria"/>
          <w:bCs/>
          <w:sz w:val="22"/>
          <w:szCs w:val="22"/>
          <w:lang w:val="cs-CZ"/>
        </w:rPr>
        <w:tab/>
      </w:r>
      <w:r w:rsidRPr="001F72D4">
        <w:rPr>
          <w:rFonts w:ascii="Cambria" w:hAnsi="Cambria" w:cs="Cambria"/>
          <w:bCs/>
          <w:sz w:val="22"/>
          <w:szCs w:val="22"/>
          <w:lang w:val="cs-CZ"/>
        </w:rPr>
        <w:tab/>
      </w:r>
      <w:r w:rsidRPr="001F72D4">
        <w:rPr>
          <w:rFonts w:ascii="Cambria" w:hAnsi="Cambria" w:cs="Cambria"/>
          <w:bCs/>
          <w:sz w:val="22"/>
          <w:szCs w:val="22"/>
          <w:lang w:val="cs-CZ"/>
        </w:rPr>
        <w:tab/>
      </w:r>
      <w:r w:rsidRPr="001F72D4">
        <w:rPr>
          <w:rFonts w:ascii="Cambria" w:hAnsi="Cambria" w:cs="Cambria"/>
          <w:bCs/>
          <w:sz w:val="22"/>
          <w:szCs w:val="22"/>
          <w:lang w:val="cs-CZ"/>
        </w:rPr>
        <w:tab/>
      </w:r>
      <w:r w:rsidRPr="001F72D4">
        <w:rPr>
          <w:rFonts w:ascii="Cambria" w:hAnsi="Cambria" w:cs="Cambria"/>
          <w:bCs/>
          <w:sz w:val="22"/>
          <w:szCs w:val="22"/>
          <w:lang w:val="cs-CZ"/>
        </w:rPr>
        <w:tab/>
        <w:t>21 %</w:t>
      </w:r>
    </w:p>
    <w:p w14:paraId="01645E14" w14:textId="02B23D80" w:rsidR="00674125" w:rsidRPr="001F72D4" w:rsidRDefault="00674125" w:rsidP="00674125">
      <w:pPr>
        <w:pStyle w:val="Odstavecseseznamem"/>
        <w:spacing w:line="240" w:lineRule="auto"/>
        <w:ind w:left="720"/>
        <w:jc w:val="both"/>
        <w:rPr>
          <w:rFonts w:ascii="Cambria" w:hAnsi="Cambria" w:cs="Cambria"/>
          <w:sz w:val="22"/>
          <w:szCs w:val="22"/>
          <w:lang w:val="cs-CZ"/>
        </w:rPr>
      </w:pPr>
      <w:r w:rsidRPr="001F72D4">
        <w:rPr>
          <w:rFonts w:ascii="Cambria" w:hAnsi="Cambria" w:cs="Cambria"/>
          <w:sz w:val="22"/>
          <w:szCs w:val="22"/>
          <w:lang w:val="cs-CZ"/>
        </w:rPr>
        <w:t xml:space="preserve">Výše ceny DPH </w:t>
      </w:r>
      <w:r w:rsidRPr="001F72D4">
        <w:rPr>
          <w:rFonts w:ascii="Cambria" w:hAnsi="Cambria" w:cs="Cambria"/>
          <w:sz w:val="22"/>
          <w:szCs w:val="22"/>
          <w:lang w:val="cs-CZ"/>
        </w:rPr>
        <w:tab/>
      </w:r>
      <w:r w:rsidRPr="001F72D4">
        <w:rPr>
          <w:rFonts w:ascii="Cambria" w:hAnsi="Cambria" w:cs="Cambria"/>
          <w:sz w:val="22"/>
          <w:szCs w:val="22"/>
          <w:lang w:val="cs-CZ"/>
        </w:rPr>
        <w:tab/>
      </w:r>
      <w:r w:rsidRPr="001F72D4">
        <w:rPr>
          <w:rFonts w:ascii="Cambria" w:hAnsi="Cambria" w:cs="Cambria"/>
          <w:sz w:val="22"/>
          <w:szCs w:val="22"/>
          <w:lang w:val="cs-CZ"/>
        </w:rPr>
        <w:tab/>
      </w:r>
      <w:r w:rsidRPr="001F72D4">
        <w:rPr>
          <w:rFonts w:ascii="Cambria" w:hAnsi="Cambria" w:cs="Cambria"/>
          <w:sz w:val="22"/>
          <w:szCs w:val="22"/>
          <w:lang w:val="cs-CZ"/>
        </w:rPr>
        <w:tab/>
      </w:r>
      <w:r w:rsidRPr="001F72D4">
        <w:rPr>
          <w:rFonts w:ascii="Cambria" w:hAnsi="Cambria" w:cs="Cambria"/>
          <w:sz w:val="22"/>
          <w:szCs w:val="22"/>
          <w:lang w:val="cs-CZ"/>
        </w:rPr>
        <w:tab/>
      </w:r>
      <w:r w:rsidRPr="001F72D4">
        <w:rPr>
          <w:rFonts w:ascii="Cambria" w:hAnsi="Cambria" w:cs="Cambria"/>
          <w:sz w:val="22"/>
          <w:szCs w:val="22"/>
          <w:lang w:val="cs-CZ"/>
        </w:rPr>
        <w:tab/>
      </w:r>
      <w:r w:rsidR="004509E3" w:rsidRPr="001F72D4">
        <w:rPr>
          <w:rFonts w:ascii="Cambria" w:hAnsi="Cambria" w:cs="Cambria"/>
          <w:sz w:val="22"/>
          <w:szCs w:val="22"/>
          <w:lang w:val="cs-CZ"/>
        </w:rPr>
        <w:t>2 559 670,</w:t>
      </w:r>
      <w:r w:rsidR="00B66321">
        <w:rPr>
          <w:rFonts w:ascii="Cambria" w:hAnsi="Cambria" w:cs="Cambria"/>
          <w:sz w:val="22"/>
          <w:szCs w:val="22"/>
          <w:lang w:val="cs-CZ"/>
        </w:rPr>
        <w:t>96</w:t>
      </w:r>
      <w:r w:rsidRPr="001F72D4">
        <w:rPr>
          <w:rFonts w:ascii="Cambria" w:hAnsi="Cambria" w:cs="Cambria"/>
          <w:sz w:val="22"/>
          <w:szCs w:val="22"/>
          <w:lang w:val="cs-CZ"/>
        </w:rPr>
        <w:t xml:space="preserve"> Kč</w:t>
      </w:r>
    </w:p>
    <w:p w14:paraId="3CB0D66E" w14:textId="19CEDD76" w:rsidR="00674125" w:rsidRPr="001F72D4" w:rsidRDefault="00674125" w:rsidP="0078213F">
      <w:pPr>
        <w:pStyle w:val="Odstavecseseznamem"/>
        <w:spacing w:line="240" w:lineRule="auto"/>
        <w:ind w:left="720"/>
        <w:jc w:val="both"/>
        <w:rPr>
          <w:rFonts w:ascii="Cambria" w:hAnsi="Cambria" w:cs="Cambria"/>
          <w:sz w:val="22"/>
          <w:szCs w:val="22"/>
          <w:lang w:val="cs-CZ"/>
        </w:rPr>
      </w:pPr>
      <w:r w:rsidRPr="001F72D4">
        <w:rPr>
          <w:rFonts w:ascii="Cambria" w:hAnsi="Cambria" w:cs="Cambria"/>
          <w:sz w:val="22"/>
          <w:szCs w:val="22"/>
          <w:lang w:val="cs-CZ"/>
        </w:rPr>
        <w:t xml:space="preserve">Cena včetně DPH </w:t>
      </w:r>
      <w:r w:rsidRPr="001F72D4">
        <w:rPr>
          <w:rFonts w:ascii="Cambria" w:hAnsi="Cambria" w:cs="Cambria"/>
          <w:sz w:val="22"/>
          <w:szCs w:val="22"/>
          <w:lang w:val="cs-CZ"/>
        </w:rPr>
        <w:tab/>
      </w:r>
      <w:r w:rsidRPr="001F72D4">
        <w:rPr>
          <w:rFonts w:ascii="Cambria" w:hAnsi="Cambria" w:cs="Cambria"/>
          <w:sz w:val="22"/>
          <w:szCs w:val="22"/>
          <w:lang w:val="cs-CZ"/>
        </w:rPr>
        <w:tab/>
      </w:r>
      <w:r w:rsidRPr="001F72D4">
        <w:rPr>
          <w:rFonts w:ascii="Cambria" w:hAnsi="Cambria" w:cs="Cambria"/>
          <w:sz w:val="22"/>
          <w:szCs w:val="22"/>
          <w:lang w:val="cs-CZ"/>
        </w:rPr>
        <w:tab/>
      </w:r>
      <w:r w:rsidRPr="001F72D4">
        <w:rPr>
          <w:rFonts w:ascii="Cambria" w:hAnsi="Cambria" w:cs="Cambria"/>
          <w:sz w:val="22"/>
          <w:szCs w:val="22"/>
          <w:lang w:val="cs-CZ"/>
        </w:rPr>
        <w:tab/>
      </w:r>
      <w:r w:rsidRPr="001F72D4">
        <w:rPr>
          <w:rFonts w:ascii="Cambria" w:hAnsi="Cambria" w:cs="Cambria"/>
          <w:sz w:val="22"/>
          <w:szCs w:val="22"/>
          <w:lang w:val="cs-CZ"/>
        </w:rPr>
        <w:tab/>
      </w:r>
      <w:r w:rsidRPr="001F72D4">
        <w:rPr>
          <w:rFonts w:ascii="Cambria" w:hAnsi="Cambria" w:cs="Cambria"/>
          <w:sz w:val="22"/>
          <w:szCs w:val="22"/>
          <w:lang w:val="cs-CZ"/>
        </w:rPr>
        <w:tab/>
      </w:r>
      <w:r w:rsidR="00596905" w:rsidRPr="001F72D4">
        <w:rPr>
          <w:rFonts w:ascii="Cambria" w:hAnsi="Cambria" w:cs="Cambria"/>
          <w:sz w:val="22"/>
          <w:szCs w:val="22"/>
          <w:lang w:val="cs-CZ"/>
        </w:rPr>
        <w:t xml:space="preserve"> </w:t>
      </w:r>
      <w:r w:rsidR="00B66321">
        <w:rPr>
          <w:rFonts w:ascii="Cambria" w:hAnsi="Cambria" w:cs="Cambria"/>
          <w:sz w:val="22"/>
          <w:szCs w:val="22"/>
          <w:lang w:val="cs-CZ"/>
        </w:rPr>
        <w:t>14 748 580,28</w:t>
      </w:r>
      <w:r w:rsidR="0057672B" w:rsidRPr="001F72D4">
        <w:rPr>
          <w:rFonts w:ascii="Cambria" w:hAnsi="Cambria" w:cs="Cambria"/>
          <w:sz w:val="22"/>
          <w:szCs w:val="22"/>
          <w:lang w:val="cs-CZ"/>
        </w:rPr>
        <w:t xml:space="preserve"> </w:t>
      </w:r>
      <w:r w:rsidRPr="001F72D4">
        <w:rPr>
          <w:rFonts w:ascii="Cambria" w:hAnsi="Cambria" w:cs="Cambria"/>
          <w:sz w:val="22"/>
          <w:szCs w:val="22"/>
          <w:lang w:val="cs-CZ"/>
        </w:rPr>
        <w:t>Kč</w:t>
      </w:r>
    </w:p>
    <w:p w14:paraId="21F50B9A" w14:textId="77777777" w:rsidR="004509E3" w:rsidRPr="004509E3" w:rsidRDefault="004509E3" w:rsidP="004509E3">
      <w:pPr>
        <w:autoSpaceDE w:val="0"/>
        <w:autoSpaceDN w:val="0"/>
        <w:adjustRightInd w:val="0"/>
        <w:spacing w:after="0" w:line="240" w:lineRule="auto"/>
        <w:ind w:firstLine="708"/>
        <w:rPr>
          <w:rFonts w:ascii="Cambria" w:hAnsi="Cambria" w:cs="Cambria"/>
          <w:color w:val="000000"/>
          <w:lang w:eastAsia="cs-CZ"/>
        </w:rPr>
      </w:pPr>
      <w:r w:rsidRPr="004509E3">
        <w:rPr>
          <w:rFonts w:ascii="Cambria" w:hAnsi="Cambria" w:cs="Cambria"/>
          <w:color w:val="000000"/>
          <w:lang w:eastAsia="cs-CZ"/>
        </w:rPr>
        <w:t xml:space="preserve">(dále též „cena za provedení díla“ nebo „cena díla“). </w:t>
      </w:r>
    </w:p>
    <w:p w14:paraId="4894E980" w14:textId="77777777" w:rsidR="004509E3" w:rsidRPr="001F72D4" w:rsidRDefault="004509E3" w:rsidP="004509E3">
      <w:pPr>
        <w:autoSpaceDE w:val="0"/>
        <w:autoSpaceDN w:val="0"/>
        <w:adjustRightInd w:val="0"/>
        <w:spacing w:after="0" w:line="240" w:lineRule="auto"/>
        <w:ind w:firstLine="708"/>
        <w:rPr>
          <w:rFonts w:ascii="Cambria" w:hAnsi="Cambria" w:cs="Cambria"/>
          <w:color w:val="000000"/>
          <w:lang w:eastAsia="cs-CZ"/>
        </w:rPr>
      </w:pPr>
    </w:p>
    <w:p w14:paraId="50CAC658" w14:textId="77777777" w:rsidR="004509E3" w:rsidRPr="004509E3" w:rsidRDefault="004509E3" w:rsidP="004509E3">
      <w:pPr>
        <w:autoSpaceDE w:val="0"/>
        <w:autoSpaceDN w:val="0"/>
        <w:adjustRightInd w:val="0"/>
        <w:spacing w:after="0" w:line="240" w:lineRule="auto"/>
        <w:ind w:firstLine="708"/>
        <w:rPr>
          <w:rFonts w:ascii="Cambria" w:hAnsi="Cambria" w:cs="Cambria"/>
          <w:color w:val="000000"/>
          <w:u w:val="single"/>
          <w:lang w:eastAsia="cs-CZ"/>
        </w:rPr>
      </w:pPr>
      <w:r w:rsidRPr="004509E3">
        <w:rPr>
          <w:rFonts w:ascii="Cambria" w:hAnsi="Cambria" w:cs="Cambria"/>
          <w:color w:val="000000"/>
          <w:u w:val="single"/>
          <w:lang w:eastAsia="cs-CZ"/>
        </w:rPr>
        <w:t xml:space="preserve">Dílčí rozpis ceny díla: </w:t>
      </w:r>
    </w:p>
    <w:p w14:paraId="0E280F0A" w14:textId="291DA203" w:rsidR="004509E3" w:rsidRPr="004509E3" w:rsidRDefault="004509E3" w:rsidP="004509E3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ambria" w:hAnsi="Cambria" w:cs="Cambria"/>
          <w:color w:val="000000"/>
          <w:lang w:eastAsia="cs-CZ"/>
        </w:rPr>
      </w:pPr>
      <w:r w:rsidRPr="004509E3">
        <w:rPr>
          <w:rFonts w:ascii="Cambria" w:hAnsi="Cambria" w:cs="Cambria"/>
          <w:b/>
          <w:bCs/>
          <w:color w:val="000000"/>
          <w:lang w:eastAsia="cs-CZ"/>
        </w:rPr>
        <w:t xml:space="preserve">Cena za zpracování DPS </w:t>
      </w:r>
      <w:r w:rsidRPr="001F72D4">
        <w:rPr>
          <w:rFonts w:ascii="Cambria" w:hAnsi="Cambria" w:cs="Cambria"/>
          <w:b/>
          <w:bCs/>
          <w:color w:val="000000"/>
          <w:lang w:eastAsia="cs-CZ"/>
        </w:rPr>
        <w:tab/>
      </w:r>
      <w:r w:rsidRPr="001F72D4">
        <w:rPr>
          <w:rFonts w:ascii="Cambria" w:hAnsi="Cambria" w:cs="Cambria"/>
          <w:b/>
          <w:bCs/>
          <w:color w:val="000000"/>
          <w:lang w:eastAsia="cs-CZ"/>
        </w:rPr>
        <w:tab/>
      </w:r>
      <w:r w:rsidRPr="001F72D4">
        <w:rPr>
          <w:rFonts w:ascii="Cambria" w:hAnsi="Cambria" w:cs="Cambria"/>
          <w:b/>
          <w:bCs/>
          <w:color w:val="000000"/>
          <w:lang w:eastAsia="cs-CZ"/>
        </w:rPr>
        <w:tab/>
      </w:r>
      <w:r w:rsidRPr="001F72D4">
        <w:rPr>
          <w:rFonts w:ascii="Cambria" w:hAnsi="Cambria" w:cs="Cambria"/>
          <w:b/>
          <w:bCs/>
          <w:color w:val="000000"/>
          <w:lang w:eastAsia="cs-CZ"/>
        </w:rPr>
        <w:tab/>
      </w:r>
      <w:r w:rsidRPr="004509E3">
        <w:rPr>
          <w:rFonts w:ascii="Cambria" w:hAnsi="Cambria" w:cs="Cambria"/>
          <w:b/>
          <w:bCs/>
          <w:color w:val="000000"/>
          <w:lang w:eastAsia="cs-CZ"/>
        </w:rPr>
        <w:t xml:space="preserve">750.000,- Kč bez DPH </w:t>
      </w:r>
    </w:p>
    <w:p w14:paraId="44981F33" w14:textId="01FB0F34" w:rsidR="004509E3" w:rsidRPr="001F72D4" w:rsidRDefault="004509E3" w:rsidP="004509E3">
      <w:pPr>
        <w:pStyle w:val="Odstavecseseznamem"/>
        <w:spacing w:line="240" w:lineRule="auto"/>
        <w:ind w:left="720" w:firstLine="696"/>
        <w:jc w:val="both"/>
        <w:rPr>
          <w:rFonts w:ascii="Cambria" w:hAnsi="Cambria" w:cs="Cambria"/>
          <w:b/>
          <w:bCs/>
          <w:color w:val="000000"/>
          <w:sz w:val="22"/>
          <w:szCs w:val="22"/>
          <w:lang w:val="cs-CZ" w:eastAsia="cs-CZ"/>
        </w:rPr>
      </w:pPr>
      <w:r w:rsidRPr="001F72D4">
        <w:rPr>
          <w:rFonts w:ascii="Cambria" w:hAnsi="Cambria" w:cs="Cambria"/>
          <w:b/>
          <w:bCs/>
          <w:color w:val="000000"/>
          <w:sz w:val="22"/>
          <w:szCs w:val="22"/>
          <w:lang w:val="cs-CZ" w:eastAsia="cs-CZ"/>
        </w:rPr>
        <w:t xml:space="preserve">Cena za provedení zbývajících částí díla </w:t>
      </w:r>
      <w:r w:rsidRPr="001F72D4">
        <w:rPr>
          <w:rFonts w:ascii="Cambria" w:hAnsi="Cambria" w:cs="Cambria"/>
          <w:b/>
          <w:bCs/>
          <w:color w:val="000000"/>
          <w:sz w:val="22"/>
          <w:szCs w:val="22"/>
          <w:lang w:val="cs-CZ" w:eastAsia="cs-CZ"/>
        </w:rPr>
        <w:tab/>
      </w:r>
      <w:r w:rsidRPr="001F72D4">
        <w:rPr>
          <w:rFonts w:ascii="Cambria" w:hAnsi="Cambria" w:cs="Cambria"/>
          <w:b/>
          <w:bCs/>
          <w:color w:val="000000"/>
          <w:sz w:val="22"/>
          <w:szCs w:val="22"/>
          <w:lang w:val="cs-CZ" w:eastAsia="cs-CZ"/>
        </w:rPr>
        <w:tab/>
        <w:t>11.438.90</w:t>
      </w:r>
      <w:r w:rsidR="00B66321">
        <w:rPr>
          <w:rFonts w:ascii="Cambria" w:hAnsi="Cambria" w:cs="Cambria"/>
          <w:b/>
          <w:bCs/>
          <w:color w:val="000000"/>
          <w:sz w:val="22"/>
          <w:szCs w:val="22"/>
          <w:lang w:val="cs-CZ" w:eastAsia="cs-CZ"/>
        </w:rPr>
        <w:t>9,32</w:t>
      </w:r>
      <w:r w:rsidRPr="001F72D4">
        <w:rPr>
          <w:rFonts w:ascii="Cambria" w:hAnsi="Cambria" w:cs="Cambria"/>
          <w:b/>
          <w:bCs/>
          <w:color w:val="000000"/>
          <w:sz w:val="22"/>
          <w:szCs w:val="22"/>
          <w:lang w:val="cs-CZ" w:eastAsia="cs-CZ"/>
        </w:rPr>
        <w:t>,- Kč bez DPH“</w:t>
      </w:r>
    </w:p>
    <w:p w14:paraId="2CFE0BDE" w14:textId="76F5F27F" w:rsidR="00200464" w:rsidRPr="00C87244" w:rsidRDefault="0078213F" w:rsidP="00A46C70">
      <w:pPr>
        <w:pStyle w:val="Nadpis1"/>
        <w:numPr>
          <w:ilvl w:val="0"/>
          <w:numId w:val="12"/>
        </w:numPr>
        <w:ind w:left="0"/>
        <w:rPr>
          <w:lang w:val="cs-CZ"/>
        </w:rPr>
      </w:pPr>
      <w:r>
        <w:rPr>
          <w:lang w:val="cs-CZ"/>
        </w:rPr>
        <w:t>Závěrečná</w:t>
      </w:r>
      <w:r w:rsidR="00200464" w:rsidRPr="00C87244">
        <w:rPr>
          <w:lang w:val="cs-CZ"/>
        </w:rPr>
        <w:t xml:space="preserve"> ustanovení</w:t>
      </w:r>
    </w:p>
    <w:p w14:paraId="2CFE0BDF" w14:textId="11C654C8" w:rsidR="00200464" w:rsidRPr="00C87244" w:rsidRDefault="0078213F" w:rsidP="00D8718B">
      <w:pPr>
        <w:pStyle w:val="Nadpis2"/>
        <w:spacing w:line="240" w:lineRule="auto"/>
        <w:ind w:left="0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>Ostatní ustanovení Smlouvy zůstávají beze změn.</w:t>
      </w:r>
    </w:p>
    <w:p w14:paraId="2CFE0BE0" w14:textId="2D329B65" w:rsidR="00200464" w:rsidRPr="00C87244" w:rsidRDefault="0078213F" w:rsidP="00D8718B">
      <w:pPr>
        <w:pStyle w:val="Nadpis2"/>
        <w:numPr>
          <w:ilvl w:val="1"/>
          <w:numId w:val="12"/>
        </w:numPr>
        <w:spacing w:line="240" w:lineRule="auto"/>
        <w:ind w:left="0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>Dodatek lze měnit pouze dohodou smluvních stran.</w:t>
      </w:r>
    </w:p>
    <w:p w14:paraId="7D7CF0F1" w14:textId="77777777" w:rsidR="0078213F" w:rsidRPr="004509E3" w:rsidRDefault="0078213F" w:rsidP="0078213F">
      <w:pPr>
        <w:pStyle w:val="Nadpis2"/>
        <w:numPr>
          <w:ilvl w:val="1"/>
          <w:numId w:val="12"/>
        </w:numPr>
        <w:spacing w:line="240" w:lineRule="auto"/>
        <w:ind w:left="0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lastRenderedPageBreak/>
        <w:t xml:space="preserve">Dodatek nabývá platnosti </w:t>
      </w:r>
      <w:r w:rsidRPr="00C87244">
        <w:rPr>
          <w:sz w:val="22"/>
          <w:szCs w:val="22"/>
          <w:lang w:val="cs-CZ"/>
        </w:rPr>
        <w:t>dnem je</w:t>
      </w:r>
      <w:r>
        <w:rPr>
          <w:sz w:val="22"/>
          <w:szCs w:val="22"/>
          <w:lang w:val="cs-CZ"/>
        </w:rPr>
        <w:t xml:space="preserve">ho </w:t>
      </w:r>
      <w:r w:rsidRPr="00C87244">
        <w:rPr>
          <w:sz w:val="22"/>
          <w:szCs w:val="22"/>
          <w:lang w:val="cs-CZ"/>
        </w:rPr>
        <w:t>podpisu smluvními stranami a účinnosti dnem je</w:t>
      </w:r>
      <w:r>
        <w:rPr>
          <w:sz w:val="22"/>
          <w:szCs w:val="22"/>
          <w:lang w:val="cs-CZ"/>
        </w:rPr>
        <w:t>h</w:t>
      </w:r>
      <w:r w:rsidRPr="00C87244">
        <w:rPr>
          <w:sz w:val="22"/>
          <w:szCs w:val="22"/>
          <w:lang w:val="cs-CZ"/>
        </w:rPr>
        <w:t xml:space="preserve">o uveřejnění Objednatelem v registru smluv podle zákona č. 340/2015 Sb., o registru smluv, ve znění </w:t>
      </w:r>
      <w:r w:rsidRPr="004509E3">
        <w:rPr>
          <w:sz w:val="22"/>
          <w:szCs w:val="22"/>
          <w:lang w:val="cs-CZ"/>
        </w:rPr>
        <w:t xml:space="preserve">pozdějších předpisů. </w:t>
      </w:r>
    </w:p>
    <w:p w14:paraId="2CFE0BEA" w14:textId="44D1C4EB" w:rsidR="00200464" w:rsidRPr="004509E3" w:rsidRDefault="0078213F" w:rsidP="00597BB0">
      <w:pPr>
        <w:pStyle w:val="Nadpis2"/>
        <w:numPr>
          <w:ilvl w:val="1"/>
          <w:numId w:val="12"/>
        </w:numPr>
        <w:spacing w:line="240" w:lineRule="auto"/>
        <w:ind w:left="0"/>
        <w:rPr>
          <w:sz w:val="22"/>
          <w:szCs w:val="22"/>
          <w:lang w:val="cs-CZ"/>
        </w:rPr>
      </w:pPr>
      <w:r w:rsidRPr="004509E3">
        <w:rPr>
          <w:sz w:val="22"/>
          <w:szCs w:val="22"/>
          <w:lang w:val="cs-CZ"/>
        </w:rPr>
        <w:t>Dodatek byl vyhotoven</w:t>
      </w:r>
      <w:r w:rsidR="00200464" w:rsidRPr="004509E3">
        <w:rPr>
          <w:sz w:val="22"/>
          <w:szCs w:val="22"/>
          <w:lang w:val="cs-CZ"/>
        </w:rPr>
        <w:t xml:space="preserve"> v </w:t>
      </w:r>
      <w:r w:rsidR="004509E3" w:rsidRPr="004509E3">
        <w:rPr>
          <w:sz w:val="22"/>
          <w:szCs w:val="22"/>
          <w:lang w:val="cs-CZ"/>
        </w:rPr>
        <w:t>listinné</w:t>
      </w:r>
      <w:r w:rsidR="00200464" w:rsidRPr="004509E3">
        <w:rPr>
          <w:sz w:val="22"/>
          <w:szCs w:val="22"/>
          <w:lang w:val="cs-CZ"/>
        </w:rPr>
        <w:t xml:space="preserve"> podobě</w:t>
      </w:r>
      <w:r w:rsidR="004509E3" w:rsidRPr="004509E3">
        <w:rPr>
          <w:sz w:val="22"/>
          <w:szCs w:val="22"/>
          <w:lang w:val="cs-CZ"/>
        </w:rPr>
        <w:t xml:space="preserve"> ve 2 vyhotoveních</w:t>
      </w:r>
      <w:r w:rsidR="00200464" w:rsidRPr="004509E3">
        <w:rPr>
          <w:sz w:val="22"/>
          <w:szCs w:val="22"/>
          <w:lang w:val="cs-CZ"/>
        </w:rPr>
        <w:t>, přičemž</w:t>
      </w:r>
      <w:r w:rsidRPr="004509E3">
        <w:rPr>
          <w:sz w:val="22"/>
          <w:szCs w:val="22"/>
          <w:lang w:val="cs-CZ"/>
        </w:rPr>
        <w:t xml:space="preserve"> každá smluvní strana obdrží je</w:t>
      </w:r>
      <w:r w:rsidR="004509E3" w:rsidRPr="004509E3">
        <w:rPr>
          <w:sz w:val="22"/>
          <w:szCs w:val="22"/>
          <w:lang w:val="cs-CZ"/>
        </w:rPr>
        <w:t>den listinný</w:t>
      </w:r>
      <w:r w:rsidR="00200464" w:rsidRPr="004509E3">
        <w:rPr>
          <w:sz w:val="22"/>
          <w:szCs w:val="22"/>
          <w:lang w:val="cs-CZ"/>
        </w:rPr>
        <w:t xml:space="preserve"> originál opatřený podpisy</w:t>
      </w:r>
      <w:r w:rsidR="004509E3" w:rsidRPr="004509E3">
        <w:rPr>
          <w:sz w:val="22"/>
          <w:szCs w:val="22"/>
          <w:lang w:val="cs-CZ"/>
        </w:rPr>
        <w:t xml:space="preserve"> obou smluvních stran</w:t>
      </w:r>
      <w:r w:rsidR="00200464" w:rsidRPr="004509E3">
        <w:rPr>
          <w:sz w:val="22"/>
          <w:szCs w:val="22"/>
          <w:lang w:val="cs-CZ"/>
        </w:rPr>
        <w:t xml:space="preserve">. </w:t>
      </w:r>
    </w:p>
    <w:p w14:paraId="2CFE0BEF" w14:textId="36177A28" w:rsidR="00200464" w:rsidRPr="00C87244" w:rsidRDefault="00200464" w:rsidP="00731E51">
      <w:pPr>
        <w:pStyle w:val="Nadpis2"/>
        <w:numPr>
          <w:ilvl w:val="1"/>
          <w:numId w:val="12"/>
        </w:numPr>
        <w:spacing w:line="240" w:lineRule="auto"/>
        <w:ind w:left="0"/>
        <w:rPr>
          <w:sz w:val="22"/>
          <w:szCs w:val="22"/>
          <w:lang w:val="cs-CZ"/>
        </w:rPr>
      </w:pPr>
      <w:r w:rsidRPr="00C87244">
        <w:rPr>
          <w:sz w:val="22"/>
          <w:szCs w:val="22"/>
          <w:lang w:val="cs-CZ"/>
        </w:rPr>
        <w:t xml:space="preserve">Nedílnou součást </w:t>
      </w:r>
      <w:r w:rsidR="0078213F">
        <w:rPr>
          <w:sz w:val="22"/>
          <w:szCs w:val="22"/>
          <w:lang w:val="cs-CZ"/>
        </w:rPr>
        <w:t>Dodatku</w:t>
      </w:r>
      <w:r w:rsidRPr="00C87244">
        <w:rPr>
          <w:sz w:val="22"/>
          <w:szCs w:val="22"/>
          <w:lang w:val="cs-CZ"/>
        </w:rPr>
        <w:t xml:space="preserve"> tvoří:</w:t>
      </w:r>
    </w:p>
    <w:p w14:paraId="164F8E3E" w14:textId="29AFEBE1" w:rsidR="0078213F" w:rsidRDefault="00200464" w:rsidP="0019693A">
      <w:pPr>
        <w:spacing w:after="120" w:line="240" w:lineRule="auto"/>
        <w:ind w:left="1416" w:hanging="1416"/>
        <w:jc w:val="both"/>
        <w:rPr>
          <w:rFonts w:ascii="Cambria" w:hAnsi="Cambria" w:cs="Cambria"/>
        </w:rPr>
      </w:pPr>
      <w:r w:rsidRPr="00233077">
        <w:rPr>
          <w:rFonts w:ascii="Cambria" w:hAnsi="Cambria" w:cs="Cambria"/>
        </w:rPr>
        <w:t xml:space="preserve">Příloha č. </w:t>
      </w:r>
      <w:r w:rsidR="0078213F">
        <w:rPr>
          <w:rFonts w:ascii="Cambria" w:hAnsi="Cambria" w:cs="Cambria"/>
        </w:rPr>
        <w:t>1</w:t>
      </w:r>
      <w:r w:rsidR="0019693A">
        <w:rPr>
          <w:rFonts w:ascii="Cambria" w:hAnsi="Cambria" w:cs="Cambria"/>
        </w:rPr>
        <w:tab/>
      </w:r>
      <w:r w:rsidR="0078213F">
        <w:rPr>
          <w:rFonts w:ascii="Cambria" w:hAnsi="Cambria" w:cs="Cambria"/>
        </w:rPr>
        <w:t>Kategorizace změn závazku dle § 222 ZZVZ</w:t>
      </w:r>
    </w:p>
    <w:p w14:paraId="2CFE0BF2" w14:textId="3E97EF4B" w:rsidR="00200464" w:rsidRPr="00233077" w:rsidRDefault="0078213F" w:rsidP="0019693A">
      <w:pPr>
        <w:spacing w:after="120" w:line="240" w:lineRule="auto"/>
        <w:ind w:left="1416" w:hanging="1416"/>
        <w:jc w:val="both"/>
        <w:rPr>
          <w:rFonts w:ascii="Cambria" w:hAnsi="Cambria" w:cs="Cambria"/>
        </w:rPr>
      </w:pPr>
      <w:r>
        <w:rPr>
          <w:rFonts w:ascii="Cambria" w:hAnsi="Cambria" w:cs="Cambria"/>
        </w:rPr>
        <w:t xml:space="preserve">Příloha č. 2 </w:t>
      </w:r>
      <w:r>
        <w:rPr>
          <w:rFonts w:ascii="Cambria" w:hAnsi="Cambria" w:cs="Cambria"/>
        </w:rPr>
        <w:tab/>
        <w:t>Změnové listy</w:t>
      </w:r>
      <w:r w:rsidR="00200464" w:rsidRPr="00233077">
        <w:rPr>
          <w:rFonts w:ascii="Cambria" w:hAnsi="Cambria" w:cs="Cambria"/>
        </w:rPr>
        <w:t xml:space="preserve">  </w:t>
      </w:r>
    </w:p>
    <w:p w14:paraId="2CFE0BF5" w14:textId="77777777" w:rsidR="00200464" w:rsidRPr="00233077" w:rsidRDefault="00200464" w:rsidP="00AC465D">
      <w:pPr>
        <w:tabs>
          <w:tab w:val="left" w:pos="4678"/>
        </w:tabs>
        <w:spacing w:before="360"/>
        <w:jc w:val="both"/>
        <w:rPr>
          <w:rFonts w:ascii="Cambria" w:hAnsi="Cambria" w:cs="Cambria"/>
        </w:rPr>
      </w:pPr>
      <w:r w:rsidRPr="00233077">
        <w:rPr>
          <w:rFonts w:ascii="Cambria" w:hAnsi="Cambria" w:cs="Cambria"/>
        </w:rPr>
        <w:t>Objednatel</w:t>
      </w:r>
      <w:r w:rsidRPr="00233077">
        <w:rPr>
          <w:rFonts w:ascii="Cambria" w:hAnsi="Cambria" w:cs="Cambria"/>
        </w:rPr>
        <w:tab/>
        <w:t>Zhotovitel</w:t>
      </w:r>
    </w:p>
    <w:p w14:paraId="2CFE0BF6" w14:textId="08AE96DF" w:rsidR="00200464" w:rsidRPr="00233077" w:rsidRDefault="00200464" w:rsidP="007E0B94">
      <w:pPr>
        <w:tabs>
          <w:tab w:val="left" w:pos="4678"/>
        </w:tabs>
        <w:jc w:val="both"/>
        <w:rPr>
          <w:rFonts w:ascii="Cambria" w:hAnsi="Cambria" w:cs="Cambria"/>
        </w:rPr>
      </w:pPr>
      <w:r w:rsidRPr="004509E3">
        <w:rPr>
          <w:rFonts w:ascii="Cambria" w:hAnsi="Cambria" w:cs="Cambria"/>
        </w:rPr>
        <w:t>V B</w:t>
      </w:r>
      <w:r w:rsidR="0069113C" w:rsidRPr="004509E3">
        <w:rPr>
          <w:rFonts w:ascii="Cambria" w:hAnsi="Cambria" w:cs="Cambria"/>
        </w:rPr>
        <w:t>rně</w:t>
      </w:r>
      <w:r w:rsidRPr="004509E3">
        <w:rPr>
          <w:rFonts w:ascii="Cambria" w:hAnsi="Cambria" w:cs="Cambria"/>
        </w:rPr>
        <w:t xml:space="preserve"> dne</w:t>
      </w:r>
      <w:r w:rsidR="0000565D" w:rsidRPr="004509E3">
        <w:rPr>
          <w:rFonts w:ascii="Cambria" w:hAnsi="Cambria" w:cs="Cambria"/>
        </w:rPr>
        <w:t xml:space="preserve"> </w:t>
      </w:r>
      <w:r w:rsidR="004509E3" w:rsidRPr="004509E3">
        <w:rPr>
          <w:rFonts w:ascii="Cambria" w:hAnsi="Cambria" w:cs="Cambria"/>
        </w:rPr>
        <w:t>1</w:t>
      </w:r>
      <w:r w:rsidR="00F8202D">
        <w:rPr>
          <w:rFonts w:ascii="Cambria" w:hAnsi="Cambria" w:cs="Cambria"/>
        </w:rPr>
        <w:t>4</w:t>
      </w:r>
      <w:bookmarkStart w:id="0" w:name="_GoBack"/>
      <w:bookmarkEnd w:id="0"/>
      <w:r w:rsidR="0069113C" w:rsidRPr="004509E3">
        <w:rPr>
          <w:rFonts w:ascii="Cambria" w:hAnsi="Cambria" w:cs="Cambria"/>
        </w:rPr>
        <w:t xml:space="preserve">. </w:t>
      </w:r>
      <w:r w:rsidR="005D2690">
        <w:rPr>
          <w:rFonts w:ascii="Cambria" w:hAnsi="Cambria" w:cs="Cambria"/>
        </w:rPr>
        <w:t>8</w:t>
      </w:r>
      <w:r w:rsidR="0069113C" w:rsidRPr="004509E3">
        <w:rPr>
          <w:rFonts w:ascii="Cambria" w:hAnsi="Cambria" w:cs="Cambria"/>
        </w:rPr>
        <w:t>. 2025</w:t>
      </w:r>
      <w:r w:rsidRPr="004509E3">
        <w:rPr>
          <w:rFonts w:ascii="Cambria" w:hAnsi="Cambria" w:cs="Cambria"/>
        </w:rPr>
        <w:tab/>
      </w:r>
      <w:r w:rsidR="0000565D" w:rsidRPr="004509E3">
        <w:rPr>
          <w:rFonts w:ascii="Cambria" w:hAnsi="Cambria" w:cs="Cambria"/>
        </w:rPr>
        <w:t xml:space="preserve">V </w:t>
      </w:r>
      <w:r w:rsidR="0069113C" w:rsidRPr="004509E3">
        <w:rPr>
          <w:rFonts w:ascii="Cambria" w:hAnsi="Cambria" w:cs="Cambria"/>
        </w:rPr>
        <w:t>Brně</w:t>
      </w:r>
      <w:r w:rsidR="0000565D" w:rsidRPr="004509E3">
        <w:rPr>
          <w:rFonts w:ascii="Cambria" w:hAnsi="Cambria" w:cs="Cambria"/>
        </w:rPr>
        <w:t xml:space="preserve"> </w:t>
      </w:r>
      <w:r w:rsidR="0069113C" w:rsidRPr="004509E3">
        <w:rPr>
          <w:rFonts w:ascii="Cambria" w:hAnsi="Cambria" w:cs="Cambria"/>
        </w:rPr>
        <w:t xml:space="preserve">dne </w:t>
      </w:r>
      <w:r w:rsidR="004509E3" w:rsidRPr="004509E3">
        <w:rPr>
          <w:rFonts w:ascii="Cambria" w:hAnsi="Cambria" w:cs="Cambria"/>
        </w:rPr>
        <w:t>1</w:t>
      </w:r>
      <w:r w:rsidR="00F8202D">
        <w:rPr>
          <w:rFonts w:ascii="Cambria" w:hAnsi="Cambria" w:cs="Cambria"/>
        </w:rPr>
        <w:t>4</w:t>
      </w:r>
      <w:r w:rsidR="0069113C" w:rsidRPr="004509E3">
        <w:rPr>
          <w:rFonts w:ascii="Cambria" w:hAnsi="Cambria" w:cs="Cambria"/>
        </w:rPr>
        <w:t xml:space="preserve">. </w:t>
      </w:r>
      <w:r w:rsidR="005D2690">
        <w:rPr>
          <w:rFonts w:ascii="Cambria" w:hAnsi="Cambria" w:cs="Cambria"/>
        </w:rPr>
        <w:t>8</w:t>
      </w:r>
      <w:r w:rsidR="0069113C" w:rsidRPr="004509E3">
        <w:rPr>
          <w:rFonts w:ascii="Cambria" w:hAnsi="Cambria" w:cs="Cambria"/>
        </w:rPr>
        <w:t>. 2025</w:t>
      </w:r>
    </w:p>
    <w:p w14:paraId="2CFE0BF7" w14:textId="77777777" w:rsidR="00200464" w:rsidRDefault="00200464" w:rsidP="004D137E">
      <w:pPr>
        <w:tabs>
          <w:tab w:val="left" w:pos="5387"/>
        </w:tabs>
        <w:spacing w:after="0" w:line="240" w:lineRule="auto"/>
        <w:rPr>
          <w:rFonts w:ascii="Cambria" w:hAnsi="Cambria" w:cs="Cambria"/>
        </w:rPr>
      </w:pPr>
    </w:p>
    <w:p w14:paraId="0CCEBE7F" w14:textId="77777777" w:rsidR="00596905" w:rsidRDefault="00596905" w:rsidP="004D137E">
      <w:pPr>
        <w:tabs>
          <w:tab w:val="left" w:pos="5387"/>
        </w:tabs>
        <w:spacing w:after="0" w:line="240" w:lineRule="auto"/>
        <w:rPr>
          <w:rFonts w:ascii="Cambria" w:hAnsi="Cambria" w:cs="Cambria"/>
        </w:rPr>
      </w:pPr>
    </w:p>
    <w:p w14:paraId="52728360" w14:textId="77777777" w:rsidR="00596905" w:rsidRPr="00233077" w:rsidRDefault="00596905" w:rsidP="004D137E">
      <w:pPr>
        <w:tabs>
          <w:tab w:val="left" w:pos="5387"/>
        </w:tabs>
        <w:spacing w:after="0" w:line="240" w:lineRule="auto"/>
        <w:rPr>
          <w:rFonts w:ascii="Cambria" w:hAnsi="Cambria" w:cs="Cambria"/>
        </w:rPr>
      </w:pPr>
    </w:p>
    <w:p w14:paraId="2CFE0BF8" w14:textId="77777777" w:rsidR="00200464" w:rsidRPr="00233077" w:rsidRDefault="00200464" w:rsidP="004D137E">
      <w:pPr>
        <w:tabs>
          <w:tab w:val="left" w:pos="5387"/>
        </w:tabs>
        <w:spacing w:after="0" w:line="240" w:lineRule="auto"/>
        <w:rPr>
          <w:rFonts w:ascii="Cambria" w:hAnsi="Cambria" w:cs="Cambria"/>
        </w:rPr>
      </w:pPr>
    </w:p>
    <w:p w14:paraId="2CFE0BF9" w14:textId="77777777" w:rsidR="00200464" w:rsidRPr="00233077" w:rsidRDefault="00200464" w:rsidP="004D137E">
      <w:pPr>
        <w:tabs>
          <w:tab w:val="left" w:pos="5387"/>
        </w:tabs>
        <w:spacing w:after="0" w:line="240" w:lineRule="auto"/>
        <w:rPr>
          <w:rFonts w:ascii="Cambria" w:hAnsi="Cambria" w:cs="Cambria"/>
        </w:rPr>
      </w:pPr>
    </w:p>
    <w:p w14:paraId="2CFE0BFA" w14:textId="77777777" w:rsidR="00200464" w:rsidRPr="00233077" w:rsidRDefault="00200464" w:rsidP="007E0B94">
      <w:pPr>
        <w:tabs>
          <w:tab w:val="left" w:pos="5387"/>
        </w:tabs>
        <w:spacing w:after="0" w:line="240" w:lineRule="auto"/>
        <w:rPr>
          <w:rFonts w:ascii="Cambria" w:hAnsi="Cambria" w:cs="Cambria"/>
        </w:rPr>
      </w:pPr>
      <w:r w:rsidRPr="00233077">
        <w:rPr>
          <w:rFonts w:ascii="Cambria" w:hAnsi="Cambria" w:cs="Cambria"/>
        </w:rPr>
        <w:t>………………………………………………………………               ………………………………………………………………</w:t>
      </w:r>
    </w:p>
    <w:p w14:paraId="2CFE0BFB" w14:textId="13479CD0" w:rsidR="00200464" w:rsidRPr="0000565D" w:rsidRDefault="00200464" w:rsidP="007E0B94">
      <w:pPr>
        <w:tabs>
          <w:tab w:val="left" w:pos="4678"/>
        </w:tabs>
        <w:spacing w:after="0" w:line="240" w:lineRule="auto"/>
        <w:rPr>
          <w:rFonts w:ascii="Cambria" w:hAnsi="Cambria" w:cs="Cambria"/>
        </w:rPr>
      </w:pPr>
      <w:r w:rsidRPr="00233077">
        <w:rPr>
          <w:rFonts w:ascii="Cambria" w:hAnsi="Cambria" w:cs="Cambria"/>
        </w:rPr>
        <w:t xml:space="preserve">Ing. </w:t>
      </w:r>
      <w:r w:rsidR="0069113C">
        <w:rPr>
          <w:rFonts w:ascii="Cambria" w:hAnsi="Cambria" w:cs="Cambria"/>
        </w:rPr>
        <w:t>Milan Chylík, ředitel</w:t>
      </w:r>
      <w:r w:rsidRPr="00233077">
        <w:rPr>
          <w:rFonts w:ascii="Cambria" w:hAnsi="Cambria" w:cs="Cambria"/>
        </w:rPr>
        <w:tab/>
      </w:r>
      <w:r w:rsidR="0069113C">
        <w:rPr>
          <w:rFonts w:ascii="Cambria" w:hAnsi="Cambria" w:cs="Cambria"/>
        </w:rPr>
        <w:t>Ing. Michal Hrabálek, jednatel</w:t>
      </w:r>
    </w:p>
    <w:p w14:paraId="2CFE0BFC" w14:textId="32FEFCA6" w:rsidR="00200464" w:rsidRDefault="0069113C" w:rsidP="007E0B94">
      <w:pPr>
        <w:tabs>
          <w:tab w:val="left" w:pos="4678"/>
        </w:tabs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Integrovaná střední škola automobilní Brno,</w:t>
      </w:r>
      <w:r w:rsidR="00200464" w:rsidRPr="00233077">
        <w:rPr>
          <w:rFonts w:ascii="Cambria" w:hAnsi="Cambria" w:cs="Cambria"/>
        </w:rPr>
        <w:tab/>
      </w:r>
      <w:r>
        <w:rPr>
          <w:rFonts w:ascii="Cambria" w:hAnsi="Cambria" w:cs="Cambria"/>
        </w:rPr>
        <w:t>HRASPO</w:t>
      </w:r>
      <w:r w:rsidR="0000565D">
        <w:rPr>
          <w:rFonts w:ascii="Cambria" w:hAnsi="Cambria" w:cs="Cambria"/>
        </w:rPr>
        <w:t xml:space="preserve"> spol. s r.o.</w:t>
      </w:r>
    </w:p>
    <w:p w14:paraId="1BB41277" w14:textId="61D6CB4B" w:rsidR="0069113C" w:rsidRPr="0000565D" w:rsidRDefault="0069113C" w:rsidP="007E0B94">
      <w:pPr>
        <w:tabs>
          <w:tab w:val="left" w:pos="4678"/>
        </w:tabs>
        <w:spacing w:after="0"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Příspěvková organizace</w:t>
      </w:r>
    </w:p>
    <w:p w14:paraId="2CFE0BFD" w14:textId="77777777" w:rsidR="00200464" w:rsidRPr="00233077" w:rsidRDefault="00200464" w:rsidP="007E0B94">
      <w:pPr>
        <w:tabs>
          <w:tab w:val="left" w:pos="4678"/>
        </w:tabs>
        <w:spacing w:after="0" w:line="240" w:lineRule="auto"/>
        <w:rPr>
          <w:rFonts w:ascii="Cambria" w:hAnsi="Cambria" w:cs="Cambria"/>
        </w:rPr>
      </w:pPr>
    </w:p>
    <w:sectPr w:rsidR="00200464" w:rsidRPr="00233077" w:rsidSect="00A46C70">
      <w:headerReference w:type="default" r:id="rId9"/>
      <w:footerReference w:type="default" r:id="rId10"/>
      <w:footerReference w:type="first" r:id="rId11"/>
      <w:pgSz w:w="11906" w:h="16838"/>
      <w:pgMar w:top="1134" w:right="1191" w:bottom="1021" w:left="1191" w:header="709" w:footer="0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E4E09AA" w16cid:durableId="0E4E09A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E5DFA9" w14:textId="77777777" w:rsidR="00F22CF4" w:rsidRPr="00AF3C37" w:rsidRDefault="00F22CF4" w:rsidP="00B80DA7">
      <w:pPr>
        <w:spacing w:after="0" w:line="240" w:lineRule="auto"/>
      </w:pPr>
      <w:r>
        <w:separator/>
      </w:r>
    </w:p>
  </w:endnote>
  <w:endnote w:type="continuationSeparator" w:id="0">
    <w:p w14:paraId="40217748" w14:textId="77777777" w:rsidR="00F22CF4" w:rsidRPr="00AF3C37" w:rsidRDefault="00F22CF4" w:rsidP="00B80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FE0C04" w14:textId="77777777" w:rsidR="00200464" w:rsidRPr="00BC2701" w:rsidRDefault="00200464">
    <w:pPr>
      <w:pStyle w:val="Zpat"/>
      <w:jc w:val="center"/>
      <w:rPr>
        <w:rFonts w:ascii="Cambria" w:hAnsi="Cambria" w:cs="Cambria"/>
      </w:rPr>
    </w:pPr>
    <w:r w:rsidRPr="00BC2701">
      <w:rPr>
        <w:rFonts w:ascii="Cambria" w:hAnsi="Cambria" w:cs="Cambria"/>
      </w:rPr>
      <w:fldChar w:fldCharType="begin"/>
    </w:r>
    <w:r w:rsidRPr="00BC2701">
      <w:rPr>
        <w:rFonts w:ascii="Cambria" w:hAnsi="Cambria" w:cs="Cambria"/>
      </w:rPr>
      <w:instrText>PAGE   \* MERGEFORMAT</w:instrText>
    </w:r>
    <w:r w:rsidRPr="00BC2701">
      <w:rPr>
        <w:rFonts w:ascii="Cambria" w:hAnsi="Cambria" w:cs="Cambria"/>
      </w:rPr>
      <w:fldChar w:fldCharType="separate"/>
    </w:r>
    <w:r w:rsidR="00F8202D">
      <w:rPr>
        <w:rFonts w:ascii="Cambria" w:hAnsi="Cambria" w:cs="Cambria"/>
        <w:noProof/>
      </w:rPr>
      <w:t>2</w:t>
    </w:r>
    <w:r w:rsidRPr="00BC2701">
      <w:rPr>
        <w:rFonts w:ascii="Cambria" w:hAnsi="Cambria" w:cs="Cambria"/>
      </w:rPr>
      <w:fldChar w:fldCharType="end"/>
    </w:r>
  </w:p>
  <w:p w14:paraId="2CFE0C05" w14:textId="77777777" w:rsidR="00200464" w:rsidRDefault="0020046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FE0C06" w14:textId="77777777" w:rsidR="00200464" w:rsidRDefault="00200464">
    <w:pPr>
      <w:pStyle w:val="Zpat"/>
      <w:jc w:val="center"/>
    </w:pPr>
    <w:r w:rsidRPr="00B36D33">
      <w:rPr>
        <w:rFonts w:ascii="Cambria" w:hAnsi="Cambria" w:cs="Cambria"/>
      </w:rPr>
      <w:fldChar w:fldCharType="begin"/>
    </w:r>
    <w:r w:rsidRPr="00B36D33">
      <w:rPr>
        <w:rFonts w:ascii="Cambria" w:hAnsi="Cambria" w:cs="Cambria"/>
      </w:rPr>
      <w:instrText>PAGE   \* MERGEFORMAT</w:instrText>
    </w:r>
    <w:r w:rsidRPr="00B36D33">
      <w:rPr>
        <w:rFonts w:ascii="Cambria" w:hAnsi="Cambria" w:cs="Cambria"/>
      </w:rPr>
      <w:fldChar w:fldCharType="separate"/>
    </w:r>
    <w:r w:rsidR="00F8202D">
      <w:rPr>
        <w:rFonts w:ascii="Cambria" w:hAnsi="Cambria" w:cs="Cambria"/>
        <w:noProof/>
      </w:rPr>
      <w:t>1</w:t>
    </w:r>
    <w:r w:rsidRPr="00B36D33">
      <w:rPr>
        <w:rFonts w:ascii="Cambria" w:hAnsi="Cambria" w:cs="Cambria"/>
      </w:rPr>
      <w:fldChar w:fldCharType="end"/>
    </w:r>
  </w:p>
  <w:p w14:paraId="2CFE0C07" w14:textId="77777777" w:rsidR="00200464" w:rsidRDefault="0020046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A261C0" w14:textId="77777777" w:rsidR="00F22CF4" w:rsidRPr="00AF3C37" w:rsidRDefault="00F22CF4" w:rsidP="00B80DA7">
      <w:pPr>
        <w:spacing w:after="0" w:line="240" w:lineRule="auto"/>
      </w:pPr>
      <w:r>
        <w:separator/>
      </w:r>
    </w:p>
  </w:footnote>
  <w:footnote w:type="continuationSeparator" w:id="0">
    <w:p w14:paraId="4925DEFD" w14:textId="77777777" w:rsidR="00F22CF4" w:rsidRPr="00AF3C37" w:rsidRDefault="00F22CF4" w:rsidP="00B80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FE0C02" w14:textId="77777777" w:rsidR="00200464" w:rsidRDefault="00200464">
    <w:pPr>
      <w:pStyle w:val="Zhlav"/>
    </w:pPr>
  </w:p>
  <w:p w14:paraId="2CFE0C03" w14:textId="77777777" w:rsidR="00200464" w:rsidRDefault="0020046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BEA21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4"/>
    <w:multiLevelType w:val="singleLevel"/>
    <w:tmpl w:val="00000004"/>
    <w:name w:val="WW8Num6"/>
    <w:lvl w:ilvl="0">
      <w:start w:val="1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4"/>
      <w:numFmt w:val="decimal"/>
      <w:lvlText w:val="%1."/>
      <w:lvlJc w:val="left"/>
      <w:pPr>
        <w:tabs>
          <w:tab w:val="num" w:pos="705"/>
        </w:tabs>
        <w:ind w:left="705" w:hanging="705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20"/>
        <w:szCs w:val="20"/>
      </w:rPr>
    </w:lvl>
  </w:abstractNum>
  <w:abstractNum w:abstractNumId="3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140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28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4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6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88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0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2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48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68" w:hanging="180"/>
      </w:pPr>
    </w:lvl>
  </w:abstractNum>
  <w:abstractNum w:abstractNumId="4" w15:restartNumberingAfterBreak="0">
    <w:nsid w:val="00000013"/>
    <w:multiLevelType w:val="multilevel"/>
    <w:tmpl w:val="00000013"/>
    <w:name w:val="WW8Num19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14"/>
    <w:multiLevelType w:val="multilevel"/>
    <w:tmpl w:val="00000014"/>
    <w:name w:val="WW8Num20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675"/>
      </w:pPr>
    </w:lvl>
    <w:lvl w:ilvl="1">
      <w:start w:val="3"/>
      <w:numFmt w:val="decimal"/>
      <w:lvlText w:val="%1.%2."/>
      <w:lvlJc w:val="left"/>
      <w:pPr>
        <w:tabs>
          <w:tab w:val="num" w:pos="675"/>
        </w:tabs>
        <w:ind w:left="675" w:hanging="67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0000015"/>
    <w:multiLevelType w:val="multi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1395"/>
        </w:tabs>
        <w:ind w:left="1395" w:hanging="360"/>
      </w:pPr>
    </w:lvl>
    <w:lvl w:ilvl="1">
      <w:start w:val="1"/>
      <w:numFmt w:val="lowerLetter"/>
      <w:lvlText w:val="%2."/>
      <w:lvlJc w:val="left"/>
      <w:pPr>
        <w:tabs>
          <w:tab w:val="num" w:pos="2115"/>
        </w:tabs>
        <w:ind w:left="2115" w:hanging="360"/>
      </w:pPr>
    </w:lvl>
    <w:lvl w:ilvl="2">
      <w:start w:val="1"/>
      <w:numFmt w:val="lowerRoman"/>
      <w:lvlText w:val="%3."/>
      <w:lvlJc w:val="left"/>
      <w:pPr>
        <w:tabs>
          <w:tab w:val="num" w:pos="2835"/>
        </w:tabs>
        <w:ind w:left="2835" w:hanging="180"/>
      </w:pPr>
    </w:lvl>
    <w:lvl w:ilvl="3">
      <w:start w:val="1"/>
      <w:numFmt w:val="decimal"/>
      <w:lvlText w:val="%4."/>
      <w:lvlJc w:val="left"/>
      <w:pPr>
        <w:tabs>
          <w:tab w:val="num" w:pos="3555"/>
        </w:tabs>
        <w:ind w:left="3555" w:hanging="360"/>
      </w:pPr>
    </w:lvl>
    <w:lvl w:ilvl="4">
      <w:start w:val="1"/>
      <w:numFmt w:val="lowerLetter"/>
      <w:lvlText w:val="%5."/>
      <w:lvlJc w:val="left"/>
      <w:pPr>
        <w:tabs>
          <w:tab w:val="num" w:pos="4275"/>
        </w:tabs>
        <w:ind w:left="4275" w:hanging="360"/>
      </w:pPr>
    </w:lvl>
    <w:lvl w:ilvl="5">
      <w:start w:val="1"/>
      <w:numFmt w:val="lowerRoman"/>
      <w:lvlText w:val="%6."/>
      <w:lvlJc w:val="left"/>
      <w:pPr>
        <w:tabs>
          <w:tab w:val="num" w:pos="4995"/>
        </w:tabs>
        <w:ind w:left="4995" w:hanging="180"/>
      </w:pPr>
    </w:lvl>
    <w:lvl w:ilvl="6">
      <w:start w:val="1"/>
      <w:numFmt w:val="decimal"/>
      <w:lvlText w:val="%7."/>
      <w:lvlJc w:val="left"/>
      <w:pPr>
        <w:tabs>
          <w:tab w:val="num" w:pos="5715"/>
        </w:tabs>
        <w:ind w:left="5715" w:hanging="360"/>
      </w:pPr>
    </w:lvl>
    <w:lvl w:ilvl="7">
      <w:start w:val="1"/>
      <w:numFmt w:val="lowerLetter"/>
      <w:lvlText w:val="%8."/>
      <w:lvlJc w:val="left"/>
      <w:pPr>
        <w:tabs>
          <w:tab w:val="num" w:pos="6435"/>
        </w:tabs>
        <w:ind w:left="6435" w:hanging="360"/>
      </w:pPr>
    </w:lvl>
    <w:lvl w:ilvl="8">
      <w:start w:val="1"/>
      <w:numFmt w:val="lowerRoman"/>
      <w:lvlText w:val="%9."/>
      <w:lvlJc w:val="left"/>
      <w:pPr>
        <w:tabs>
          <w:tab w:val="num" w:pos="7155"/>
        </w:tabs>
        <w:ind w:left="7155" w:hanging="180"/>
      </w:pPr>
    </w:lvl>
  </w:abstractNum>
  <w:abstractNum w:abstractNumId="7" w15:restartNumberingAfterBreak="0">
    <w:nsid w:val="00000016"/>
    <w:multiLevelType w:val="multilevel"/>
    <w:tmpl w:val="00000016"/>
    <w:name w:val="WW8Num22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675"/>
      </w:pPr>
    </w:lvl>
    <w:lvl w:ilvl="1">
      <w:start w:val="7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0000001D"/>
    <w:multiLevelType w:val="singleLevel"/>
    <w:tmpl w:val="87486BB2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</w:abstractNum>
  <w:abstractNum w:abstractNumId="9" w15:restartNumberingAfterBreak="0">
    <w:nsid w:val="081823ED"/>
    <w:multiLevelType w:val="multilevel"/>
    <w:tmpl w:val="A162B708"/>
    <w:lvl w:ilvl="0">
      <w:start w:val="1"/>
      <w:numFmt w:val="upperRoman"/>
      <w:lvlText w:val="%1."/>
      <w:lvlJc w:val="left"/>
      <w:pPr>
        <w:ind w:left="720"/>
      </w:pPr>
      <w:rPr>
        <w:rFonts w:hint="default"/>
      </w:rPr>
    </w:lvl>
    <w:lvl w:ilvl="1">
      <w:start w:val="13"/>
      <w:numFmt w:val="decimal"/>
      <w:lvlText w:val="%2."/>
      <w:lvlJc w:val="left"/>
      <w:pPr>
        <w:ind w:left="110"/>
      </w:pPr>
      <w:rPr>
        <w:rFonts w:hint="default"/>
        <w:b/>
        <w:bCs/>
      </w:rPr>
    </w:lvl>
    <w:lvl w:ilvl="2">
      <w:start w:val="1"/>
      <w:numFmt w:val="lowerLetter"/>
      <w:lvlText w:val="%3)"/>
      <w:lvlJc w:val="left"/>
      <w:pPr>
        <w:ind w:left="2160"/>
      </w:pPr>
      <w:rPr>
        <w:rFonts w:hint="default"/>
        <w:b w:val="0"/>
        <w:bCs w:val="0"/>
      </w:rPr>
    </w:lvl>
    <w:lvl w:ilvl="3">
      <w:start w:val="1"/>
      <w:numFmt w:val="lowerRoman"/>
      <w:lvlText w:val="%4)"/>
      <w:lvlJc w:val="left"/>
      <w:pPr>
        <w:ind w:left="28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ind w:left="360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432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50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7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480"/>
      </w:pPr>
      <w:rPr>
        <w:rFonts w:hint="default"/>
      </w:rPr>
    </w:lvl>
  </w:abstractNum>
  <w:abstractNum w:abstractNumId="10" w15:restartNumberingAfterBreak="0">
    <w:nsid w:val="0B7961BA"/>
    <w:multiLevelType w:val="hybridMultilevel"/>
    <w:tmpl w:val="885EE6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88436E"/>
    <w:multiLevelType w:val="multilevel"/>
    <w:tmpl w:val="447E171C"/>
    <w:lvl w:ilvl="0">
      <w:start w:val="1"/>
      <w:numFmt w:val="upperRoman"/>
      <w:lvlText w:val="%1."/>
      <w:lvlJc w:val="left"/>
      <w:pPr>
        <w:ind w:left="720"/>
      </w:pPr>
      <w:rPr>
        <w:rFonts w:hint="default"/>
      </w:rPr>
    </w:lvl>
    <w:lvl w:ilvl="1">
      <w:start w:val="28"/>
      <w:numFmt w:val="decimal"/>
      <w:lvlText w:val="%2."/>
      <w:lvlJc w:val="left"/>
      <w:pPr>
        <w:ind w:left="2835"/>
      </w:pPr>
      <w:rPr>
        <w:rFonts w:hint="default"/>
        <w:b/>
        <w:bCs/>
        <w:i w:val="0"/>
      </w:rPr>
    </w:lvl>
    <w:lvl w:ilvl="2">
      <w:start w:val="1"/>
      <w:numFmt w:val="lowerLetter"/>
      <w:lvlText w:val="%3)"/>
      <w:lvlJc w:val="left"/>
      <w:pPr>
        <w:ind w:left="2160"/>
      </w:pPr>
      <w:rPr>
        <w:rFonts w:hint="default"/>
        <w:b w:val="0"/>
        <w:bCs w:val="0"/>
      </w:rPr>
    </w:lvl>
    <w:lvl w:ilvl="3">
      <w:start w:val="1"/>
      <w:numFmt w:val="lowerRoman"/>
      <w:lvlText w:val="%4)"/>
      <w:lvlJc w:val="left"/>
      <w:pPr>
        <w:ind w:left="28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ind w:left="360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432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50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7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480"/>
      </w:pPr>
      <w:rPr>
        <w:rFonts w:hint="default"/>
      </w:rPr>
    </w:lvl>
  </w:abstractNum>
  <w:abstractNum w:abstractNumId="12" w15:restartNumberingAfterBreak="0">
    <w:nsid w:val="17A674B0"/>
    <w:multiLevelType w:val="multilevel"/>
    <w:tmpl w:val="1764A05C"/>
    <w:lvl w:ilvl="0">
      <w:start w:val="1"/>
      <w:numFmt w:val="upperRoman"/>
      <w:pStyle w:val="Nadpis1"/>
      <w:lvlText w:val="%1."/>
      <w:lvlJc w:val="left"/>
      <w:pPr>
        <w:ind w:left="3080"/>
      </w:pPr>
      <w:rPr>
        <w:rFonts w:hint="default"/>
      </w:rPr>
    </w:lvl>
    <w:lvl w:ilvl="1">
      <w:start w:val="1"/>
      <w:numFmt w:val="decimal"/>
      <w:pStyle w:val="Nadpis2"/>
      <w:lvlText w:val="%2."/>
      <w:lvlJc w:val="left"/>
      <w:pPr>
        <w:ind w:left="330"/>
      </w:pPr>
      <w:rPr>
        <w:rFonts w:ascii="Cambria" w:hAnsi="Cambria" w:cs="Cambria" w:hint="default"/>
        <w:b/>
        <w:bCs/>
        <w:i w:val="0"/>
        <w:iCs w:val="0"/>
        <w:color w:val="auto"/>
        <w:sz w:val="22"/>
        <w:szCs w:val="22"/>
      </w:rPr>
    </w:lvl>
    <w:lvl w:ilvl="2">
      <w:start w:val="1"/>
      <w:numFmt w:val="lowerLetter"/>
      <w:pStyle w:val="Nadpis3"/>
      <w:lvlText w:val="%3)"/>
      <w:lvlJc w:val="left"/>
      <w:pPr>
        <w:ind w:left="1560"/>
      </w:pPr>
      <w:rPr>
        <w:rFonts w:hint="default"/>
        <w:b w:val="0"/>
        <w:bCs w:val="0"/>
        <w:color w:val="auto"/>
      </w:rPr>
    </w:lvl>
    <w:lvl w:ilvl="3">
      <w:start w:val="1"/>
      <w:numFmt w:val="lowerRoman"/>
      <w:lvlText w:val="%4)"/>
      <w:lvlJc w:val="left"/>
      <w:pPr>
        <w:ind w:left="28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ind w:left="3600"/>
      </w:pPr>
      <w:rPr>
        <w:rFonts w:hint="default"/>
      </w:rPr>
    </w:lvl>
    <w:lvl w:ilvl="5">
      <w:start w:val="1"/>
      <w:numFmt w:val="lowerLetter"/>
      <w:pStyle w:val="Nadpis6"/>
      <w:lvlText w:val="(%6)"/>
      <w:lvlJc w:val="left"/>
      <w:pPr>
        <w:ind w:left="4320"/>
      </w:pPr>
      <w:rPr>
        <w:rFonts w:hint="default"/>
      </w:rPr>
    </w:lvl>
    <w:lvl w:ilvl="6">
      <w:start w:val="1"/>
      <w:numFmt w:val="lowerRoman"/>
      <w:pStyle w:val="Nadpis7"/>
      <w:lvlText w:val="(%7)"/>
      <w:lvlJc w:val="left"/>
      <w:pPr>
        <w:ind w:left="5040"/>
      </w:pPr>
      <w:rPr>
        <w:rFonts w:hint="default"/>
      </w:rPr>
    </w:lvl>
    <w:lvl w:ilvl="7">
      <w:start w:val="1"/>
      <w:numFmt w:val="lowerLetter"/>
      <w:pStyle w:val="Nadpis8"/>
      <w:lvlText w:val="(%8)"/>
      <w:lvlJc w:val="left"/>
      <w:pPr>
        <w:ind w:left="5760"/>
      </w:pPr>
      <w:rPr>
        <w:rFonts w:hint="default"/>
      </w:rPr>
    </w:lvl>
    <w:lvl w:ilvl="8">
      <w:start w:val="1"/>
      <w:numFmt w:val="lowerRoman"/>
      <w:pStyle w:val="Nadpis9"/>
      <w:lvlText w:val="(%9)"/>
      <w:lvlJc w:val="left"/>
      <w:pPr>
        <w:ind w:left="6480"/>
      </w:pPr>
      <w:rPr>
        <w:rFonts w:hint="default"/>
      </w:rPr>
    </w:lvl>
  </w:abstractNum>
  <w:abstractNum w:abstractNumId="13" w15:restartNumberingAfterBreak="0">
    <w:nsid w:val="24477C28"/>
    <w:multiLevelType w:val="hybridMultilevel"/>
    <w:tmpl w:val="3872F49E"/>
    <w:lvl w:ilvl="0" w:tplc="0405001B">
      <w:start w:val="1"/>
      <w:numFmt w:val="lowerRoman"/>
      <w:lvlText w:val="%1."/>
      <w:lvlJc w:val="right"/>
      <w:pPr>
        <w:ind w:left="1778" w:hanging="360"/>
      </w:pPr>
    </w:lvl>
    <w:lvl w:ilvl="1" w:tplc="04050019">
      <w:start w:val="1"/>
      <w:numFmt w:val="lowerLetter"/>
      <w:lvlText w:val="%2."/>
      <w:lvlJc w:val="left"/>
      <w:pPr>
        <w:ind w:left="1865" w:hanging="360"/>
      </w:pPr>
    </w:lvl>
    <w:lvl w:ilvl="2" w:tplc="0405001B">
      <w:start w:val="1"/>
      <w:numFmt w:val="lowerRoman"/>
      <w:lvlText w:val="%3."/>
      <w:lvlJc w:val="right"/>
      <w:pPr>
        <w:ind w:left="2585" w:hanging="180"/>
      </w:pPr>
    </w:lvl>
    <w:lvl w:ilvl="3" w:tplc="0405000F">
      <w:start w:val="1"/>
      <w:numFmt w:val="decimal"/>
      <w:lvlText w:val="%4."/>
      <w:lvlJc w:val="left"/>
      <w:pPr>
        <w:ind w:left="3305" w:hanging="360"/>
      </w:pPr>
    </w:lvl>
    <w:lvl w:ilvl="4" w:tplc="04050019">
      <w:start w:val="1"/>
      <w:numFmt w:val="lowerLetter"/>
      <w:lvlText w:val="%5."/>
      <w:lvlJc w:val="left"/>
      <w:pPr>
        <w:ind w:left="4025" w:hanging="360"/>
      </w:pPr>
    </w:lvl>
    <w:lvl w:ilvl="5" w:tplc="0405001B">
      <w:start w:val="1"/>
      <w:numFmt w:val="lowerRoman"/>
      <w:lvlText w:val="%6."/>
      <w:lvlJc w:val="right"/>
      <w:pPr>
        <w:ind w:left="4745" w:hanging="180"/>
      </w:pPr>
    </w:lvl>
    <w:lvl w:ilvl="6" w:tplc="0405000F">
      <w:start w:val="1"/>
      <w:numFmt w:val="decimal"/>
      <w:lvlText w:val="%7."/>
      <w:lvlJc w:val="left"/>
      <w:pPr>
        <w:ind w:left="5465" w:hanging="360"/>
      </w:pPr>
    </w:lvl>
    <w:lvl w:ilvl="7" w:tplc="04050019">
      <w:start w:val="1"/>
      <w:numFmt w:val="lowerLetter"/>
      <w:lvlText w:val="%8."/>
      <w:lvlJc w:val="left"/>
      <w:pPr>
        <w:ind w:left="6185" w:hanging="360"/>
      </w:pPr>
    </w:lvl>
    <w:lvl w:ilvl="8" w:tplc="0405001B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274C49E8"/>
    <w:multiLevelType w:val="multilevel"/>
    <w:tmpl w:val="7166D346"/>
    <w:lvl w:ilvl="0">
      <w:start w:val="9"/>
      <w:numFmt w:val="upperRoman"/>
      <w:lvlText w:val="%1."/>
      <w:lvlJc w:val="left"/>
      <w:pPr>
        <w:ind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77"/>
      </w:pPr>
      <w:rPr>
        <w:rFonts w:hint="default"/>
        <w:b/>
        <w:bCs/>
      </w:rPr>
    </w:lvl>
    <w:lvl w:ilvl="2">
      <w:start w:val="1"/>
      <w:numFmt w:val="lowerLetter"/>
      <w:lvlText w:val="%3)"/>
      <w:lvlJc w:val="left"/>
      <w:pPr>
        <w:ind w:left="2160"/>
      </w:pPr>
      <w:rPr>
        <w:rFonts w:hint="default"/>
        <w:b w:val="0"/>
        <w:bCs w:val="0"/>
      </w:rPr>
    </w:lvl>
    <w:lvl w:ilvl="3">
      <w:start w:val="1"/>
      <w:numFmt w:val="lowerRoman"/>
      <w:lvlText w:val="%4)"/>
      <w:lvlJc w:val="left"/>
      <w:pPr>
        <w:ind w:left="28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ind w:left="360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432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50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7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480"/>
      </w:pPr>
      <w:rPr>
        <w:rFonts w:hint="default"/>
      </w:rPr>
    </w:lvl>
  </w:abstractNum>
  <w:abstractNum w:abstractNumId="15" w15:restartNumberingAfterBreak="0">
    <w:nsid w:val="28CB3E55"/>
    <w:multiLevelType w:val="hybridMultilevel"/>
    <w:tmpl w:val="50A8B0A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E1C3527"/>
    <w:multiLevelType w:val="hybridMultilevel"/>
    <w:tmpl w:val="F9782AC6"/>
    <w:lvl w:ilvl="0" w:tplc="0C36C8EE"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E9E273E"/>
    <w:multiLevelType w:val="multilevel"/>
    <w:tmpl w:val="444EEB10"/>
    <w:lvl w:ilvl="0">
      <w:start w:val="1"/>
      <w:numFmt w:val="upperRoman"/>
      <w:lvlText w:val="%1."/>
      <w:lvlJc w:val="left"/>
      <w:pPr>
        <w:ind w:left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835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2160"/>
      </w:pPr>
      <w:rPr>
        <w:rFonts w:hint="default"/>
        <w:b w:val="0"/>
        <w:bCs w:val="0"/>
      </w:rPr>
    </w:lvl>
    <w:lvl w:ilvl="3">
      <w:start w:val="1"/>
      <w:numFmt w:val="lowerRoman"/>
      <w:lvlText w:val="%4)"/>
      <w:lvlJc w:val="left"/>
      <w:pPr>
        <w:ind w:left="28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ind w:left="360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432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50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7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480"/>
      </w:pPr>
      <w:rPr>
        <w:rFonts w:hint="default"/>
      </w:rPr>
    </w:lvl>
  </w:abstractNum>
  <w:abstractNum w:abstractNumId="18" w15:restartNumberingAfterBreak="0">
    <w:nsid w:val="417202D8"/>
    <w:multiLevelType w:val="hybridMultilevel"/>
    <w:tmpl w:val="D7E897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37476EF"/>
    <w:multiLevelType w:val="hybridMultilevel"/>
    <w:tmpl w:val="246236B6"/>
    <w:lvl w:ilvl="0" w:tplc="6A8E42A0">
      <w:start w:val="1"/>
      <w:numFmt w:val="decimal"/>
      <w:pStyle w:val="Zkladntextslovan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7F14C1F0">
      <w:start w:val="1"/>
      <w:numFmt w:val="bullet"/>
      <w:lvlText w:val=""/>
      <w:lvlJc w:val="left"/>
      <w:pPr>
        <w:tabs>
          <w:tab w:val="num" w:pos="1440"/>
        </w:tabs>
        <w:ind w:left="1437" w:hanging="357"/>
      </w:pPr>
      <w:rPr>
        <w:rFonts w:ascii="Symbol" w:hAnsi="Symbol" w:cs="Symbol" w:hint="default"/>
      </w:rPr>
    </w:lvl>
    <w:lvl w:ilvl="2" w:tplc="89CCB82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A07E1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79C29CD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57C246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B094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F0AA3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1271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6809FB"/>
    <w:multiLevelType w:val="multilevel"/>
    <w:tmpl w:val="7214EF9C"/>
    <w:lvl w:ilvl="0">
      <w:start w:val="1"/>
      <w:numFmt w:val="decimal"/>
      <w:lvlText w:val="14.%1."/>
      <w:lvlJc w:val="left"/>
      <w:pPr>
        <w:tabs>
          <w:tab w:val="num" w:pos="360"/>
        </w:tabs>
        <w:ind w:left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57774498"/>
    <w:multiLevelType w:val="hybridMultilevel"/>
    <w:tmpl w:val="92FC771A"/>
    <w:lvl w:ilvl="0" w:tplc="7ACE939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B066BA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B8C44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7AF0AA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A6825E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907AE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5AD642B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CDC72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C4D1A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D217987"/>
    <w:multiLevelType w:val="hybridMultilevel"/>
    <w:tmpl w:val="9982B79E"/>
    <w:lvl w:ilvl="0" w:tplc="C1243D56">
      <w:start w:val="1"/>
      <w:numFmt w:val="upperLetter"/>
      <w:lvlText w:val="%1."/>
      <w:lvlJc w:val="left"/>
      <w:pPr>
        <w:ind w:left="1139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859" w:hanging="360"/>
      </w:pPr>
    </w:lvl>
    <w:lvl w:ilvl="2" w:tplc="0405001B">
      <w:start w:val="1"/>
      <w:numFmt w:val="lowerRoman"/>
      <w:lvlText w:val="%3."/>
      <w:lvlJc w:val="right"/>
      <w:pPr>
        <w:ind w:left="2579" w:hanging="180"/>
      </w:pPr>
    </w:lvl>
    <w:lvl w:ilvl="3" w:tplc="0405000F">
      <w:start w:val="1"/>
      <w:numFmt w:val="decimal"/>
      <w:lvlText w:val="%4."/>
      <w:lvlJc w:val="left"/>
      <w:pPr>
        <w:ind w:left="3299" w:hanging="360"/>
      </w:pPr>
    </w:lvl>
    <w:lvl w:ilvl="4" w:tplc="04050019">
      <w:start w:val="1"/>
      <w:numFmt w:val="lowerLetter"/>
      <w:lvlText w:val="%5."/>
      <w:lvlJc w:val="left"/>
      <w:pPr>
        <w:ind w:left="4019" w:hanging="360"/>
      </w:pPr>
    </w:lvl>
    <w:lvl w:ilvl="5" w:tplc="0405001B">
      <w:start w:val="1"/>
      <w:numFmt w:val="lowerRoman"/>
      <w:lvlText w:val="%6."/>
      <w:lvlJc w:val="right"/>
      <w:pPr>
        <w:ind w:left="4739" w:hanging="180"/>
      </w:pPr>
    </w:lvl>
    <w:lvl w:ilvl="6" w:tplc="0405000F">
      <w:start w:val="1"/>
      <w:numFmt w:val="decimal"/>
      <w:lvlText w:val="%7."/>
      <w:lvlJc w:val="left"/>
      <w:pPr>
        <w:ind w:left="5459" w:hanging="360"/>
      </w:pPr>
    </w:lvl>
    <w:lvl w:ilvl="7" w:tplc="04050019">
      <w:start w:val="1"/>
      <w:numFmt w:val="lowerLetter"/>
      <w:lvlText w:val="%8."/>
      <w:lvlJc w:val="left"/>
      <w:pPr>
        <w:ind w:left="6179" w:hanging="360"/>
      </w:pPr>
    </w:lvl>
    <w:lvl w:ilvl="8" w:tplc="0405001B">
      <w:start w:val="1"/>
      <w:numFmt w:val="lowerRoman"/>
      <w:lvlText w:val="%9."/>
      <w:lvlJc w:val="right"/>
      <w:pPr>
        <w:ind w:left="6899" w:hanging="180"/>
      </w:pPr>
    </w:lvl>
  </w:abstractNum>
  <w:abstractNum w:abstractNumId="23" w15:restartNumberingAfterBreak="0">
    <w:nsid w:val="6004493D"/>
    <w:multiLevelType w:val="hybridMultilevel"/>
    <w:tmpl w:val="1F2076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24116C6"/>
    <w:multiLevelType w:val="hybridMultilevel"/>
    <w:tmpl w:val="D6122F70"/>
    <w:lvl w:ilvl="0" w:tplc="864EF2AC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3A73C58"/>
    <w:multiLevelType w:val="multilevel"/>
    <w:tmpl w:val="83A4B98E"/>
    <w:lvl w:ilvl="0">
      <w:start w:val="1"/>
      <w:numFmt w:val="upperRoman"/>
      <w:lvlText w:val="%1."/>
      <w:lvlJc w:val="left"/>
      <w:pPr>
        <w:ind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35"/>
      </w:pPr>
      <w:rPr>
        <w:rFonts w:hint="default"/>
        <w:b/>
        <w:bCs/>
        <w:i w:val="0"/>
      </w:rPr>
    </w:lvl>
    <w:lvl w:ilvl="2">
      <w:start w:val="1"/>
      <w:numFmt w:val="lowerLetter"/>
      <w:lvlText w:val="%3)"/>
      <w:lvlJc w:val="left"/>
      <w:pPr>
        <w:ind w:left="2160"/>
      </w:pPr>
      <w:rPr>
        <w:rFonts w:hint="default"/>
        <w:b w:val="0"/>
        <w:bCs w:val="0"/>
      </w:rPr>
    </w:lvl>
    <w:lvl w:ilvl="3">
      <w:start w:val="1"/>
      <w:numFmt w:val="lowerRoman"/>
      <w:lvlText w:val="%4)"/>
      <w:lvlJc w:val="left"/>
      <w:pPr>
        <w:ind w:left="28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ind w:left="360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432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50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7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480"/>
      </w:pPr>
      <w:rPr>
        <w:rFonts w:hint="default"/>
      </w:rPr>
    </w:lvl>
  </w:abstractNum>
  <w:abstractNum w:abstractNumId="26" w15:restartNumberingAfterBreak="0">
    <w:nsid w:val="645A0CFD"/>
    <w:multiLevelType w:val="hybridMultilevel"/>
    <w:tmpl w:val="F37EAD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8817729"/>
    <w:multiLevelType w:val="multilevel"/>
    <w:tmpl w:val="3CD053F0"/>
    <w:lvl w:ilvl="0">
      <w:start w:val="1"/>
      <w:numFmt w:val="lowerLetter"/>
      <w:lvlText w:val="%1)"/>
      <w:lvlJc w:val="left"/>
      <w:pPr>
        <w:ind w:left="720"/>
      </w:pPr>
      <w:rPr>
        <w:rFonts w:hint="default"/>
      </w:rPr>
    </w:lvl>
    <w:lvl w:ilvl="1">
      <w:start w:val="28"/>
      <w:numFmt w:val="decimal"/>
      <w:lvlText w:val="%2."/>
      <w:lvlJc w:val="left"/>
      <w:pPr>
        <w:ind w:left="1277"/>
      </w:pPr>
      <w:rPr>
        <w:rFonts w:hint="default"/>
        <w:b/>
        <w:bCs/>
      </w:rPr>
    </w:lvl>
    <w:lvl w:ilvl="2">
      <w:start w:val="1"/>
      <w:numFmt w:val="lowerLetter"/>
      <w:lvlText w:val="%3)"/>
      <w:lvlJc w:val="left"/>
      <w:pPr>
        <w:ind w:left="2160"/>
      </w:pPr>
      <w:rPr>
        <w:rFonts w:hint="default"/>
        <w:b w:val="0"/>
        <w:bCs w:val="0"/>
      </w:rPr>
    </w:lvl>
    <w:lvl w:ilvl="3">
      <w:start w:val="1"/>
      <w:numFmt w:val="lowerRoman"/>
      <w:pStyle w:val="Nadpis4"/>
      <w:lvlText w:val="%4)"/>
      <w:lvlJc w:val="left"/>
      <w:pPr>
        <w:ind w:left="28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ind w:left="360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432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50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7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480"/>
      </w:pPr>
      <w:rPr>
        <w:rFonts w:hint="default"/>
      </w:rPr>
    </w:lvl>
  </w:abstractNum>
  <w:abstractNum w:abstractNumId="28" w15:restartNumberingAfterBreak="0">
    <w:nsid w:val="6E015D14"/>
    <w:multiLevelType w:val="multilevel"/>
    <w:tmpl w:val="BEC2C396"/>
    <w:lvl w:ilvl="0">
      <w:start w:val="1"/>
      <w:numFmt w:val="upperRoman"/>
      <w:lvlText w:val="%1."/>
      <w:lvlJc w:val="left"/>
      <w:pPr>
        <w:ind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35"/>
      </w:pPr>
      <w:rPr>
        <w:rFonts w:hint="default"/>
        <w:b/>
        <w:bCs/>
      </w:rPr>
    </w:lvl>
    <w:lvl w:ilvl="2">
      <w:start w:val="1"/>
      <w:numFmt w:val="lowerLetter"/>
      <w:lvlText w:val="%3)"/>
      <w:lvlJc w:val="left"/>
      <w:pPr>
        <w:ind w:left="2160"/>
      </w:pPr>
      <w:rPr>
        <w:rFonts w:hint="default"/>
        <w:b w:val="0"/>
        <w:bCs w:val="0"/>
      </w:rPr>
    </w:lvl>
    <w:lvl w:ilvl="3">
      <w:start w:val="1"/>
      <w:numFmt w:val="lowerRoman"/>
      <w:lvlText w:val="%4)"/>
      <w:lvlJc w:val="left"/>
      <w:pPr>
        <w:ind w:left="28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ind w:left="360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432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50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7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480"/>
      </w:pPr>
      <w:rPr>
        <w:rFonts w:hint="default"/>
      </w:rPr>
    </w:lvl>
  </w:abstractNum>
  <w:abstractNum w:abstractNumId="29" w15:restartNumberingAfterBreak="0">
    <w:nsid w:val="744D7D67"/>
    <w:multiLevelType w:val="multilevel"/>
    <w:tmpl w:val="3D184536"/>
    <w:lvl w:ilvl="0">
      <w:start w:val="1"/>
      <w:numFmt w:val="upperRoman"/>
      <w:lvlText w:val="%1."/>
      <w:lvlJc w:val="left"/>
      <w:pPr>
        <w:ind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35"/>
      </w:pPr>
      <w:rPr>
        <w:rFonts w:hint="default"/>
        <w:b/>
        <w:bCs/>
        <w:sz w:val="22"/>
        <w:szCs w:val="22"/>
      </w:rPr>
    </w:lvl>
    <w:lvl w:ilvl="2">
      <w:start w:val="1"/>
      <w:numFmt w:val="lowerLetter"/>
      <w:lvlText w:val="%3)"/>
      <w:lvlJc w:val="left"/>
      <w:pPr>
        <w:ind w:left="2160"/>
      </w:pPr>
      <w:rPr>
        <w:rFonts w:hint="default"/>
        <w:b w:val="0"/>
        <w:bCs w:val="0"/>
      </w:rPr>
    </w:lvl>
    <w:lvl w:ilvl="3">
      <w:start w:val="1"/>
      <w:numFmt w:val="lowerRoman"/>
      <w:lvlText w:val="%4)"/>
      <w:lvlJc w:val="left"/>
      <w:pPr>
        <w:ind w:left="28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ind w:left="360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432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50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7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480"/>
      </w:pPr>
      <w:rPr>
        <w:rFonts w:hint="default"/>
      </w:rPr>
    </w:lvl>
  </w:abstractNum>
  <w:abstractNum w:abstractNumId="30" w15:restartNumberingAfterBreak="0">
    <w:nsid w:val="786F0EC9"/>
    <w:multiLevelType w:val="hybridMultilevel"/>
    <w:tmpl w:val="19E603C4"/>
    <w:lvl w:ilvl="0" w:tplc="B130F024">
      <w:start w:val="12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92F50F8"/>
    <w:multiLevelType w:val="hybridMultilevel"/>
    <w:tmpl w:val="DABE2E7C"/>
    <w:lvl w:ilvl="0" w:tplc="299CBC5E">
      <w:start w:val="1"/>
      <w:numFmt w:val="bullet"/>
      <w:pStyle w:val="Seznamsodrkami"/>
      <w:lvlText w:val=""/>
      <w:lvlJc w:val="left"/>
      <w:pPr>
        <w:tabs>
          <w:tab w:val="num" w:pos="794"/>
        </w:tabs>
        <w:ind w:left="794" w:hanging="340"/>
      </w:pPr>
      <w:rPr>
        <w:rFonts w:ascii="Symbol" w:hAnsi="Symbol" w:cs="Symbol" w:hint="default"/>
      </w:rPr>
    </w:lvl>
    <w:lvl w:ilvl="1" w:tplc="04050019">
      <w:start w:val="1"/>
      <w:numFmt w:val="bullet"/>
      <w:pStyle w:val="Seznamsodrkami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A4D345F"/>
    <w:multiLevelType w:val="hybridMultilevel"/>
    <w:tmpl w:val="B85648C6"/>
    <w:lvl w:ilvl="0" w:tplc="9CE46E5A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D8E20D40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F2A07E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728493CE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B9E86A7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624A1648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1E7CCB04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DF1E23CA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3B276AA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EC36150"/>
    <w:multiLevelType w:val="multilevel"/>
    <w:tmpl w:val="A22CD9AC"/>
    <w:lvl w:ilvl="0">
      <w:start w:val="1"/>
      <w:numFmt w:val="upperRoman"/>
      <w:lvlText w:val="%1."/>
      <w:lvlJc w:val="left"/>
      <w:pPr>
        <w:ind w:left="3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30"/>
      </w:pPr>
      <w:rPr>
        <w:rFonts w:hint="default"/>
        <w:b/>
        <w:bCs/>
        <w:i w:val="0"/>
        <w:iCs w:val="0"/>
      </w:rPr>
    </w:lvl>
    <w:lvl w:ilvl="2">
      <w:start w:val="4"/>
      <w:numFmt w:val="lowerLetter"/>
      <w:lvlText w:val="%3)"/>
      <w:lvlJc w:val="left"/>
      <w:pPr>
        <w:ind w:left="1560"/>
      </w:pPr>
      <w:rPr>
        <w:rFonts w:hint="default"/>
        <w:b w:val="0"/>
        <w:bCs w:val="0"/>
        <w:color w:val="auto"/>
      </w:rPr>
    </w:lvl>
    <w:lvl w:ilvl="3">
      <w:start w:val="1"/>
      <w:numFmt w:val="lowerRoman"/>
      <w:lvlText w:val="%4)"/>
      <w:lvlJc w:val="left"/>
      <w:pPr>
        <w:ind w:left="28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ind w:left="360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432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504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7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48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19"/>
  </w:num>
  <w:num w:numId="4">
    <w:abstractNumId w:val="31"/>
  </w:num>
  <w:num w:numId="5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14"/>
  </w:num>
  <w:num w:numId="12">
    <w:abstractNumId w:val="12"/>
  </w:num>
  <w:num w:numId="13">
    <w:abstractNumId w:val="1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9"/>
  </w:num>
  <w:num w:numId="25">
    <w:abstractNumId w:val="33"/>
  </w:num>
  <w:num w:numId="26">
    <w:abstractNumId w:val="12"/>
    <w:lvlOverride w:ilvl="0">
      <w:startOverride w:val="4"/>
    </w:lvlOverride>
    <w:lvlOverride w:ilvl="1">
      <w:startOverride w:val="1"/>
    </w:lvlOverride>
    <w:lvlOverride w:ilvl="2">
      <w:startOverride w:val="3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29"/>
  </w:num>
  <w:num w:numId="29">
    <w:abstractNumId w:val="21"/>
  </w:num>
  <w:num w:numId="30">
    <w:abstractNumId w:val="32"/>
  </w:num>
  <w:num w:numId="31">
    <w:abstractNumId w:val="25"/>
  </w:num>
  <w:num w:numId="32">
    <w:abstractNumId w:val="17"/>
  </w:num>
  <w:num w:numId="33">
    <w:abstractNumId w:val="11"/>
  </w:num>
  <w:num w:numId="34">
    <w:abstractNumId w:val="22"/>
  </w:num>
  <w:num w:numId="35">
    <w:abstractNumId w:val="12"/>
  </w:num>
  <w:num w:numId="36">
    <w:abstractNumId w:val="12"/>
  </w:num>
  <w:num w:numId="37">
    <w:abstractNumId w:val="24"/>
  </w:num>
  <w:num w:numId="38">
    <w:abstractNumId w:val="12"/>
  </w:num>
  <w:num w:numId="39">
    <w:abstractNumId w:val="26"/>
  </w:num>
  <w:num w:numId="40">
    <w:abstractNumId w:val="13"/>
  </w:num>
  <w:num w:numId="41">
    <w:abstractNumId w:val="20"/>
  </w:num>
  <w:num w:numId="42">
    <w:abstractNumId w:val="10"/>
  </w:num>
  <w:num w:numId="43">
    <w:abstractNumId w:val="16"/>
  </w:num>
  <w:num w:numId="44">
    <w:abstractNumId w:val="15"/>
  </w:num>
  <w:num w:numId="45">
    <w:abstractNumId w:val="1"/>
  </w:num>
  <w:num w:numId="46">
    <w:abstractNumId w:val="30"/>
  </w:num>
  <w:num w:numId="47">
    <w:abstractNumId w:val="18"/>
  </w:num>
  <w:num w:numId="48">
    <w:abstractNumId w:val="12"/>
  </w:num>
  <w:num w:numId="49">
    <w:abstractNumId w:val="23"/>
  </w:num>
  <w:num w:numId="50">
    <w:abstractNumId w:val="12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embedSystemFonts/>
  <w:documentProtection w:edit="forms" w:enforcement="0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F53"/>
    <w:rsid w:val="00000E4E"/>
    <w:rsid w:val="0000224A"/>
    <w:rsid w:val="000024C9"/>
    <w:rsid w:val="0000262B"/>
    <w:rsid w:val="00002746"/>
    <w:rsid w:val="0000280E"/>
    <w:rsid w:val="00005252"/>
    <w:rsid w:val="0000565D"/>
    <w:rsid w:val="000101C8"/>
    <w:rsid w:val="00011E36"/>
    <w:rsid w:val="00013401"/>
    <w:rsid w:val="0001407E"/>
    <w:rsid w:val="000159FE"/>
    <w:rsid w:val="00017919"/>
    <w:rsid w:val="00017DD7"/>
    <w:rsid w:val="0002054E"/>
    <w:rsid w:val="0002101A"/>
    <w:rsid w:val="00021991"/>
    <w:rsid w:val="00022A39"/>
    <w:rsid w:val="00022B20"/>
    <w:rsid w:val="000233C9"/>
    <w:rsid w:val="00023FEA"/>
    <w:rsid w:val="0002445D"/>
    <w:rsid w:val="000245B0"/>
    <w:rsid w:val="000246A5"/>
    <w:rsid w:val="000246C3"/>
    <w:rsid w:val="00024E34"/>
    <w:rsid w:val="00025572"/>
    <w:rsid w:val="000258FE"/>
    <w:rsid w:val="00025E13"/>
    <w:rsid w:val="000261B1"/>
    <w:rsid w:val="00026813"/>
    <w:rsid w:val="000268BE"/>
    <w:rsid w:val="0002767D"/>
    <w:rsid w:val="00030585"/>
    <w:rsid w:val="00032880"/>
    <w:rsid w:val="00032CBA"/>
    <w:rsid w:val="00033735"/>
    <w:rsid w:val="000354FF"/>
    <w:rsid w:val="000358DE"/>
    <w:rsid w:val="00036E50"/>
    <w:rsid w:val="00036F7E"/>
    <w:rsid w:val="000373E7"/>
    <w:rsid w:val="0004069D"/>
    <w:rsid w:val="0004179F"/>
    <w:rsid w:val="00041826"/>
    <w:rsid w:val="00042770"/>
    <w:rsid w:val="000431E1"/>
    <w:rsid w:val="0004479A"/>
    <w:rsid w:val="0004481D"/>
    <w:rsid w:val="000469E5"/>
    <w:rsid w:val="00047744"/>
    <w:rsid w:val="00047E52"/>
    <w:rsid w:val="00047F82"/>
    <w:rsid w:val="00050480"/>
    <w:rsid w:val="000511C3"/>
    <w:rsid w:val="000515D7"/>
    <w:rsid w:val="00051899"/>
    <w:rsid w:val="000522F8"/>
    <w:rsid w:val="0005242F"/>
    <w:rsid w:val="00053A84"/>
    <w:rsid w:val="00054982"/>
    <w:rsid w:val="0005657C"/>
    <w:rsid w:val="00057951"/>
    <w:rsid w:val="00057AEE"/>
    <w:rsid w:val="000602CD"/>
    <w:rsid w:val="00061879"/>
    <w:rsid w:val="00061AE9"/>
    <w:rsid w:val="0006204F"/>
    <w:rsid w:val="00063CBB"/>
    <w:rsid w:val="000658F8"/>
    <w:rsid w:val="000665AA"/>
    <w:rsid w:val="000666EE"/>
    <w:rsid w:val="000667AE"/>
    <w:rsid w:val="00066B53"/>
    <w:rsid w:val="0006768A"/>
    <w:rsid w:val="000677D9"/>
    <w:rsid w:val="00067DFB"/>
    <w:rsid w:val="00070115"/>
    <w:rsid w:val="0007126C"/>
    <w:rsid w:val="00072BA7"/>
    <w:rsid w:val="00072D15"/>
    <w:rsid w:val="00074FAB"/>
    <w:rsid w:val="00075C54"/>
    <w:rsid w:val="00075F6B"/>
    <w:rsid w:val="00080C6B"/>
    <w:rsid w:val="00081FCA"/>
    <w:rsid w:val="0008284F"/>
    <w:rsid w:val="000840EA"/>
    <w:rsid w:val="00084178"/>
    <w:rsid w:val="00084A8F"/>
    <w:rsid w:val="00085202"/>
    <w:rsid w:val="000856BC"/>
    <w:rsid w:val="0008582E"/>
    <w:rsid w:val="00085A17"/>
    <w:rsid w:val="00085B3C"/>
    <w:rsid w:val="00085CCB"/>
    <w:rsid w:val="0008668A"/>
    <w:rsid w:val="00086C36"/>
    <w:rsid w:val="00087E5A"/>
    <w:rsid w:val="00090439"/>
    <w:rsid w:val="000913AB"/>
    <w:rsid w:val="00091B3B"/>
    <w:rsid w:val="00091C2F"/>
    <w:rsid w:val="00092254"/>
    <w:rsid w:val="000931BF"/>
    <w:rsid w:val="00093537"/>
    <w:rsid w:val="00093A65"/>
    <w:rsid w:val="000950B6"/>
    <w:rsid w:val="000951AE"/>
    <w:rsid w:val="00095F9A"/>
    <w:rsid w:val="00095FD9"/>
    <w:rsid w:val="0009705D"/>
    <w:rsid w:val="000971AE"/>
    <w:rsid w:val="000976D9"/>
    <w:rsid w:val="000A15AA"/>
    <w:rsid w:val="000A1662"/>
    <w:rsid w:val="000A331E"/>
    <w:rsid w:val="000A37D7"/>
    <w:rsid w:val="000A4DDA"/>
    <w:rsid w:val="000A6A2A"/>
    <w:rsid w:val="000A719E"/>
    <w:rsid w:val="000A775F"/>
    <w:rsid w:val="000A7A09"/>
    <w:rsid w:val="000B0FC1"/>
    <w:rsid w:val="000B201E"/>
    <w:rsid w:val="000B38C5"/>
    <w:rsid w:val="000B3DDE"/>
    <w:rsid w:val="000B42BA"/>
    <w:rsid w:val="000B48BA"/>
    <w:rsid w:val="000B490D"/>
    <w:rsid w:val="000B5905"/>
    <w:rsid w:val="000B5BB8"/>
    <w:rsid w:val="000B5CBE"/>
    <w:rsid w:val="000B5F12"/>
    <w:rsid w:val="000B6549"/>
    <w:rsid w:val="000B76B4"/>
    <w:rsid w:val="000B76CB"/>
    <w:rsid w:val="000C002D"/>
    <w:rsid w:val="000C0195"/>
    <w:rsid w:val="000C0989"/>
    <w:rsid w:val="000C0AD5"/>
    <w:rsid w:val="000C18CB"/>
    <w:rsid w:val="000C2BBA"/>
    <w:rsid w:val="000C2E80"/>
    <w:rsid w:val="000C4083"/>
    <w:rsid w:val="000C54D5"/>
    <w:rsid w:val="000C60DE"/>
    <w:rsid w:val="000D1EF4"/>
    <w:rsid w:val="000D31C9"/>
    <w:rsid w:val="000D378B"/>
    <w:rsid w:val="000D4134"/>
    <w:rsid w:val="000D5160"/>
    <w:rsid w:val="000D5266"/>
    <w:rsid w:val="000D5349"/>
    <w:rsid w:val="000D5DFA"/>
    <w:rsid w:val="000D603B"/>
    <w:rsid w:val="000D78BC"/>
    <w:rsid w:val="000E088F"/>
    <w:rsid w:val="000E28EE"/>
    <w:rsid w:val="000E57FA"/>
    <w:rsid w:val="000E6B5A"/>
    <w:rsid w:val="000E6E0D"/>
    <w:rsid w:val="000E77E4"/>
    <w:rsid w:val="000E7FC9"/>
    <w:rsid w:val="000F0E7B"/>
    <w:rsid w:val="000F1587"/>
    <w:rsid w:val="000F2847"/>
    <w:rsid w:val="000F29BB"/>
    <w:rsid w:val="000F2A08"/>
    <w:rsid w:val="000F3170"/>
    <w:rsid w:val="000F3593"/>
    <w:rsid w:val="000F4218"/>
    <w:rsid w:val="000F5A63"/>
    <w:rsid w:val="000F6D3D"/>
    <w:rsid w:val="000F790D"/>
    <w:rsid w:val="001010C3"/>
    <w:rsid w:val="0010232E"/>
    <w:rsid w:val="00103305"/>
    <w:rsid w:val="00104511"/>
    <w:rsid w:val="0010460B"/>
    <w:rsid w:val="0010692D"/>
    <w:rsid w:val="00106F9A"/>
    <w:rsid w:val="00107A9A"/>
    <w:rsid w:val="00110210"/>
    <w:rsid w:val="0011031C"/>
    <w:rsid w:val="00110639"/>
    <w:rsid w:val="0011184F"/>
    <w:rsid w:val="0011190C"/>
    <w:rsid w:val="001123C5"/>
    <w:rsid w:val="001125CE"/>
    <w:rsid w:val="001133F2"/>
    <w:rsid w:val="00114EC0"/>
    <w:rsid w:val="001151EC"/>
    <w:rsid w:val="001166C7"/>
    <w:rsid w:val="00120337"/>
    <w:rsid w:val="00120B45"/>
    <w:rsid w:val="00122F46"/>
    <w:rsid w:val="001235B2"/>
    <w:rsid w:val="0012428C"/>
    <w:rsid w:val="001242C6"/>
    <w:rsid w:val="001243B1"/>
    <w:rsid w:val="0012475A"/>
    <w:rsid w:val="00125A7B"/>
    <w:rsid w:val="00125D70"/>
    <w:rsid w:val="0012679B"/>
    <w:rsid w:val="0012689E"/>
    <w:rsid w:val="001279E2"/>
    <w:rsid w:val="00130587"/>
    <w:rsid w:val="00130611"/>
    <w:rsid w:val="001308D9"/>
    <w:rsid w:val="001315D7"/>
    <w:rsid w:val="00133F63"/>
    <w:rsid w:val="001346B1"/>
    <w:rsid w:val="00135737"/>
    <w:rsid w:val="00135A61"/>
    <w:rsid w:val="0013606B"/>
    <w:rsid w:val="001374F8"/>
    <w:rsid w:val="001405D2"/>
    <w:rsid w:val="0014162E"/>
    <w:rsid w:val="0014178A"/>
    <w:rsid w:val="00141BB6"/>
    <w:rsid w:val="00142567"/>
    <w:rsid w:val="00142ED4"/>
    <w:rsid w:val="001440F3"/>
    <w:rsid w:val="00144230"/>
    <w:rsid w:val="001450B7"/>
    <w:rsid w:val="0014535E"/>
    <w:rsid w:val="0014780C"/>
    <w:rsid w:val="00147A62"/>
    <w:rsid w:val="00147C6F"/>
    <w:rsid w:val="00150792"/>
    <w:rsid w:val="00150C47"/>
    <w:rsid w:val="00151220"/>
    <w:rsid w:val="00151304"/>
    <w:rsid w:val="00151492"/>
    <w:rsid w:val="00151CE5"/>
    <w:rsid w:val="00151E8C"/>
    <w:rsid w:val="00151F1B"/>
    <w:rsid w:val="00152132"/>
    <w:rsid w:val="001522CE"/>
    <w:rsid w:val="00152324"/>
    <w:rsid w:val="001523C2"/>
    <w:rsid w:val="00152662"/>
    <w:rsid w:val="00153FA6"/>
    <w:rsid w:val="00154997"/>
    <w:rsid w:val="0015513E"/>
    <w:rsid w:val="001556B7"/>
    <w:rsid w:val="001560C3"/>
    <w:rsid w:val="00156D0A"/>
    <w:rsid w:val="001606B9"/>
    <w:rsid w:val="00160C79"/>
    <w:rsid w:val="00160DDC"/>
    <w:rsid w:val="00160E26"/>
    <w:rsid w:val="0016115C"/>
    <w:rsid w:val="0016192A"/>
    <w:rsid w:val="00161A39"/>
    <w:rsid w:val="00162E39"/>
    <w:rsid w:val="00162EAD"/>
    <w:rsid w:val="001634AA"/>
    <w:rsid w:val="00165759"/>
    <w:rsid w:val="00165F65"/>
    <w:rsid w:val="00166095"/>
    <w:rsid w:val="001662CF"/>
    <w:rsid w:val="00166A85"/>
    <w:rsid w:val="0017023B"/>
    <w:rsid w:val="00170C68"/>
    <w:rsid w:val="00171EBC"/>
    <w:rsid w:val="001729AF"/>
    <w:rsid w:val="00172CB0"/>
    <w:rsid w:val="00172FAC"/>
    <w:rsid w:val="001751E5"/>
    <w:rsid w:val="00175E7F"/>
    <w:rsid w:val="00175F26"/>
    <w:rsid w:val="00176AE7"/>
    <w:rsid w:val="00176F55"/>
    <w:rsid w:val="001774DB"/>
    <w:rsid w:val="00177A3A"/>
    <w:rsid w:val="00180B90"/>
    <w:rsid w:val="001816B1"/>
    <w:rsid w:val="00181CC6"/>
    <w:rsid w:val="00182CE8"/>
    <w:rsid w:val="001832FF"/>
    <w:rsid w:val="00184392"/>
    <w:rsid w:val="00185355"/>
    <w:rsid w:val="00185552"/>
    <w:rsid w:val="00185574"/>
    <w:rsid w:val="00186BDF"/>
    <w:rsid w:val="00190764"/>
    <w:rsid w:val="0019295C"/>
    <w:rsid w:val="001929AF"/>
    <w:rsid w:val="00193ED2"/>
    <w:rsid w:val="001943F3"/>
    <w:rsid w:val="00194F24"/>
    <w:rsid w:val="00195897"/>
    <w:rsid w:val="00195BF0"/>
    <w:rsid w:val="00196245"/>
    <w:rsid w:val="0019693A"/>
    <w:rsid w:val="001969E6"/>
    <w:rsid w:val="00197A05"/>
    <w:rsid w:val="00197A1D"/>
    <w:rsid w:val="00197F25"/>
    <w:rsid w:val="001A08F8"/>
    <w:rsid w:val="001A0F00"/>
    <w:rsid w:val="001A11CB"/>
    <w:rsid w:val="001A2109"/>
    <w:rsid w:val="001A3623"/>
    <w:rsid w:val="001A38E7"/>
    <w:rsid w:val="001A4E66"/>
    <w:rsid w:val="001A599F"/>
    <w:rsid w:val="001A7215"/>
    <w:rsid w:val="001A7461"/>
    <w:rsid w:val="001B021D"/>
    <w:rsid w:val="001B0705"/>
    <w:rsid w:val="001B0BC3"/>
    <w:rsid w:val="001B1C62"/>
    <w:rsid w:val="001B21E6"/>
    <w:rsid w:val="001B417F"/>
    <w:rsid w:val="001B6558"/>
    <w:rsid w:val="001B6F60"/>
    <w:rsid w:val="001B7176"/>
    <w:rsid w:val="001B74FC"/>
    <w:rsid w:val="001C0739"/>
    <w:rsid w:val="001C0BE6"/>
    <w:rsid w:val="001C1607"/>
    <w:rsid w:val="001C174E"/>
    <w:rsid w:val="001C1A2A"/>
    <w:rsid w:val="001C1DA9"/>
    <w:rsid w:val="001C229A"/>
    <w:rsid w:val="001C2678"/>
    <w:rsid w:val="001C26B4"/>
    <w:rsid w:val="001C36BE"/>
    <w:rsid w:val="001C3C98"/>
    <w:rsid w:val="001C4BEA"/>
    <w:rsid w:val="001C58A5"/>
    <w:rsid w:val="001C7A23"/>
    <w:rsid w:val="001D03B7"/>
    <w:rsid w:val="001D14B6"/>
    <w:rsid w:val="001D1A52"/>
    <w:rsid w:val="001D24EB"/>
    <w:rsid w:val="001D2EAC"/>
    <w:rsid w:val="001D2F8F"/>
    <w:rsid w:val="001D3D8B"/>
    <w:rsid w:val="001D44FF"/>
    <w:rsid w:val="001D4760"/>
    <w:rsid w:val="001D5233"/>
    <w:rsid w:val="001D5322"/>
    <w:rsid w:val="001D6F0D"/>
    <w:rsid w:val="001D730A"/>
    <w:rsid w:val="001E0F4C"/>
    <w:rsid w:val="001E3D7B"/>
    <w:rsid w:val="001E4D88"/>
    <w:rsid w:val="001E59A5"/>
    <w:rsid w:val="001E6B97"/>
    <w:rsid w:val="001E7067"/>
    <w:rsid w:val="001E778F"/>
    <w:rsid w:val="001E7C0A"/>
    <w:rsid w:val="001F02AF"/>
    <w:rsid w:val="001F0B34"/>
    <w:rsid w:val="001F0B96"/>
    <w:rsid w:val="001F25DE"/>
    <w:rsid w:val="001F4939"/>
    <w:rsid w:val="001F577C"/>
    <w:rsid w:val="001F68BE"/>
    <w:rsid w:val="001F72D4"/>
    <w:rsid w:val="00200330"/>
    <w:rsid w:val="00200464"/>
    <w:rsid w:val="0020102A"/>
    <w:rsid w:val="00201848"/>
    <w:rsid w:val="00201EF2"/>
    <w:rsid w:val="002022FC"/>
    <w:rsid w:val="002025E6"/>
    <w:rsid w:val="0020294F"/>
    <w:rsid w:val="00203401"/>
    <w:rsid w:val="002034FD"/>
    <w:rsid w:val="00203718"/>
    <w:rsid w:val="00205E7D"/>
    <w:rsid w:val="00206692"/>
    <w:rsid w:val="00206D64"/>
    <w:rsid w:val="0020767D"/>
    <w:rsid w:val="0020779D"/>
    <w:rsid w:val="00207890"/>
    <w:rsid w:val="00207EFA"/>
    <w:rsid w:val="00210049"/>
    <w:rsid w:val="00210A85"/>
    <w:rsid w:val="00211DB6"/>
    <w:rsid w:val="00211F26"/>
    <w:rsid w:val="0021261D"/>
    <w:rsid w:val="00212A23"/>
    <w:rsid w:val="00212A2B"/>
    <w:rsid w:val="00212BC1"/>
    <w:rsid w:val="00212F85"/>
    <w:rsid w:val="002133CB"/>
    <w:rsid w:val="002133FD"/>
    <w:rsid w:val="00214C4D"/>
    <w:rsid w:val="00215F42"/>
    <w:rsid w:val="002160C5"/>
    <w:rsid w:val="0021660A"/>
    <w:rsid w:val="002175FF"/>
    <w:rsid w:val="002228BE"/>
    <w:rsid w:val="00222ADC"/>
    <w:rsid w:val="0022422C"/>
    <w:rsid w:val="00224B02"/>
    <w:rsid w:val="00224BE2"/>
    <w:rsid w:val="00224C30"/>
    <w:rsid w:val="00225DAD"/>
    <w:rsid w:val="00226D17"/>
    <w:rsid w:val="00226FE7"/>
    <w:rsid w:val="00227451"/>
    <w:rsid w:val="00227E4E"/>
    <w:rsid w:val="00230795"/>
    <w:rsid w:val="00232EFD"/>
    <w:rsid w:val="00233077"/>
    <w:rsid w:val="002331CE"/>
    <w:rsid w:val="002333F5"/>
    <w:rsid w:val="002336B8"/>
    <w:rsid w:val="00233885"/>
    <w:rsid w:val="00234781"/>
    <w:rsid w:val="00234B1A"/>
    <w:rsid w:val="00234EAF"/>
    <w:rsid w:val="00235068"/>
    <w:rsid w:val="002358BB"/>
    <w:rsid w:val="00236379"/>
    <w:rsid w:val="00236473"/>
    <w:rsid w:val="00236B1B"/>
    <w:rsid w:val="00241095"/>
    <w:rsid w:val="002411DE"/>
    <w:rsid w:val="00241635"/>
    <w:rsid w:val="00241B53"/>
    <w:rsid w:val="00242380"/>
    <w:rsid w:val="00242A8E"/>
    <w:rsid w:val="0024349F"/>
    <w:rsid w:val="002435E1"/>
    <w:rsid w:val="0024383C"/>
    <w:rsid w:val="00243B05"/>
    <w:rsid w:val="002448E6"/>
    <w:rsid w:val="00246023"/>
    <w:rsid w:val="00246EDF"/>
    <w:rsid w:val="00247A55"/>
    <w:rsid w:val="00247F47"/>
    <w:rsid w:val="00250035"/>
    <w:rsid w:val="002504A6"/>
    <w:rsid w:val="00250BAB"/>
    <w:rsid w:val="00250F8B"/>
    <w:rsid w:val="00251723"/>
    <w:rsid w:val="00251FD1"/>
    <w:rsid w:val="00252006"/>
    <w:rsid w:val="002529D4"/>
    <w:rsid w:val="002540FB"/>
    <w:rsid w:val="002543D6"/>
    <w:rsid w:val="00255134"/>
    <w:rsid w:val="002561D1"/>
    <w:rsid w:val="00256CC6"/>
    <w:rsid w:val="00257CE3"/>
    <w:rsid w:val="00260322"/>
    <w:rsid w:val="00261E55"/>
    <w:rsid w:val="00261E8F"/>
    <w:rsid w:val="0026238A"/>
    <w:rsid w:val="002628AD"/>
    <w:rsid w:val="002659AD"/>
    <w:rsid w:val="00266982"/>
    <w:rsid w:val="0026713F"/>
    <w:rsid w:val="00267771"/>
    <w:rsid w:val="00267ABF"/>
    <w:rsid w:val="00270467"/>
    <w:rsid w:val="00270D15"/>
    <w:rsid w:val="00271288"/>
    <w:rsid w:val="00272F78"/>
    <w:rsid w:val="002732C1"/>
    <w:rsid w:val="00273B3C"/>
    <w:rsid w:val="00273E7D"/>
    <w:rsid w:val="002751AF"/>
    <w:rsid w:val="00276CA9"/>
    <w:rsid w:val="002774D4"/>
    <w:rsid w:val="00280D43"/>
    <w:rsid w:val="0028102D"/>
    <w:rsid w:val="002833E2"/>
    <w:rsid w:val="002837AF"/>
    <w:rsid w:val="00286619"/>
    <w:rsid w:val="0028697E"/>
    <w:rsid w:val="00287119"/>
    <w:rsid w:val="00287439"/>
    <w:rsid w:val="002909D8"/>
    <w:rsid w:val="0029117A"/>
    <w:rsid w:val="00292EB8"/>
    <w:rsid w:val="0029358E"/>
    <w:rsid w:val="00293D6E"/>
    <w:rsid w:val="0029539F"/>
    <w:rsid w:val="00295AD5"/>
    <w:rsid w:val="00295EFC"/>
    <w:rsid w:val="002961E6"/>
    <w:rsid w:val="002966CF"/>
    <w:rsid w:val="00297219"/>
    <w:rsid w:val="00297407"/>
    <w:rsid w:val="00297BA0"/>
    <w:rsid w:val="002A0BB2"/>
    <w:rsid w:val="002A1217"/>
    <w:rsid w:val="002A12E1"/>
    <w:rsid w:val="002A1E0F"/>
    <w:rsid w:val="002A2B7C"/>
    <w:rsid w:val="002A4243"/>
    <w:rsid w:val="002A549A"/>
    <w:rsid w:val="002A6C9F"/>
    <w:rsid w:val="002A6F8E"/>
    <w:rsid w:val="002A70C7"/>
    <w:rsid w:val="002A7534"/>
    <w:rsid w:val="002A7870"/>
    <w:rsid w:val="002A7BB4"/>
    <w:rsid w:val="002B01B8"/>
    <w:rsid w:val="002B0829"/>
    <w:rsid w:val="002B0A0B"/>
    <w:rsid w:val="002B0D9F"/>
    <w:rsid w:val="002B321C"/>
    <w:rsid w:val="002B430C"/>
    <w:rsid w:val="002B565B"/>
    <w:rsid w:val="002B57D7"/>
    <w:rsid w:val="002B5A69"/>
    <w:rsid w:val="002B5D9D"/>
    <w:rsid w:val="002B5DDD"/>
    <w:rsid w:val="002B5FD4"/>
    <w:rsid w:val="002B603C"/>
    <w:rsid w:val="002B6CCF"/>
    <w:rsid w:val="002B7F2F"/>
    <w:rsid w:val="002C2722"/>
    <w:rsid w:val="002C2EEA"/>
    <w:rsid w:val="002C3C6A"/>
    <w:rsid w:val="002C3C87"/>
    <w:rsid w:val="002C4736"/>
    <w:rsid w:val="002C4D63"/>
    <w:rsid w:val="002C602A"/>
    <w:rsid w:val="002C66B8"/>
    <w:rsid w:val="002C70C0"/>
    <w:rsid w:val="002C71C0"/>
    <w:rsid w:val="002C7708"/>
    <w:rsid w:val="002D037C"/>
    <w:rsid w:val="002D153A"/>
    <w:rsid w:val="002D2A1F"/>
    <w:rsid w:val="002D4FF4"/>
    <w:rsid w:val="002D57AF"/>
    <w:rsid w:val="002D616A"/>
    <w:rsid w:val="002E19C2"/>
    <w:rsid w:val="002E38E2"/>
    <w:rsid w:val="002E49FC"/>
    <w:rsid w:val="002E51B8"/>
    <w:rsid w:val="002E697D"/>
    <w:rsid w:val="002F3421"/>
    <w:rsid w:val="002F3A1A"/>
    <w:rsid w:val="002F4A21"/>
    <w:rsid w:val="002F541C"/>
    <w:rsid w:val="002F655A"/>
    <w:rsid w:val="002F69D1"/>
    <w:rsid w:val="002F72BD"/>
    <w:rsid w:val="002F75AC"/>
    <w:rsid w:val="002F7670"/>
    <w:rsid w:val="00300262"/>
    <w:rsid w:val="0030038A"/>
    <w:rsid w:val="0030103D"/>
    <w:rsid w:val="0030206D"/>
    <w:rsid w:val="00304342"/>
    <w:rsid w:val="00304E25"/>
    <w:rsid w:val="003051A9"/>
    <w:rsid w:val="003057D1"/>
    <w:rsid w:val="00305D1C"/>
    <w:rsid w:val="003066E6"/>
    <w:rsid w:val="00306A8D"/>
    <w:rsid w:val="00306DA5"/>
    <w:rsid w:val="00307B7F"/>
    <w:rsid w:val="00310EB8"/>
    <w:rsid w:val="00310F4D"/>
    <w:rsid w:val="003118CF"/>
    <w:rsid w:val="00312C1A"/>
    <w:rsid w:val="00313D2E"/>
    <w:rsid w:val="00314AB6"/>
    <w:rsid w:val="00315708"/>
    <w:rsid w:val="00315C71"/>
    <w:rsid w:val="00315D25"/>
    <w:rsid w:val="00316406"/>
    <w:rsid w:val="003205DD"/>
    <w:rsid w:val="00320849"/>
    <w:rsid w:val="003224AE"/>
    <w:rsid w:val="003229BE"/>
    <w:rsid w:val="00322B50"/>
    <w:rsid w:val="00323970"/>
    <w:rsid w:val="00324E30"/>
    <w:rsid w:val="00324F66"/>
    <w:rsid w:val="003260B4"/>
    <w:rsid w:val="003263B7"/>
    <w:rsid w:val="00327023"/>
    <w:rsid w:val="00327265"/>
    <w:rsid w:val="00327DDF"/>
    <w:rsid w:val="003305B8"/>
    <w:rsid w:val="00330ACE"/>
    <w:rsid w:val="00330E25"/>
    <w:rsid w:val="00331FC9"/>
    <w:rsid w:val="00332DF4"/>
    <w:rsid w:val="00333374"/>
    <w:rsid w:val="00334508"/>
    <w:rsid w:val="00334ACB"/>
    <w:rsid w:val="00334BF1"/>
    <w:rsid w:val="0033597E"/>
    <w:rsid w:val="00335AA8"/>
    <w:rsid w:val="00335D59"/>
    <w:rsid w:val="003367B2"/>
    <w:rsid w:val="003368B9"/>
    <w:rsid w:val="003373B7"/>
    <w:rsid w:val="00337F17"/>
    <w:rsid w:val="003404C3"/>
    <w:rsid w:val="00340C22"/>
    <w:rsid w:val="00341E47"/>
    <w:rsid w:val="00342A8C"/>
    <w:rsid w:val="00342B21"/>
    <w:rsid w:val="00342D7C"/>
    <w:rsid w:val="00343743"/>
    <w:rsid w:val="00343789"/>
    <w:rsid w:val="00343F9A"/>
    <w:rsid w:val="0034424A"/>
    <w:rsid w:val="0034426C"/>
    <w:rsid w:val="0034444B"/>
    <w:rsid w:val="0034496C"/>
    <w:rsid w:val="00345C67"/>
    <w:rsid w:val="0034624B"/>
    <w:rsid w:val="00346633"/>
    <w:rsid w:val="003473FA"/>
    <w:rsid w:val="0035004D"/>
    <w:rsid w:val="003503D2"/>
    <w:rsid w:val="00350C65"/>
    <w:rsid w:val="00350CCE"/>
    <w:rsid w:val="00350F45"/>
    <w:rsid w:val="003510F5"/>
    <w:rsid w:val="0035127B"/>
    <w:rsid w:val="003515F8"/>
    <w:rsid w:val="0035161E"/>
    <w:rsid w:val="00352474"/>
    <w:rsid w:val="00353328"/>
    <w:rsid w:val="00353A83"/>
    <w:rsid w:val="00355BDD"/>
    <w:rsid w:val="00356033"/>
    <w:rsid w:val="003568DA"/>
    <w:rsid w:val="0036073B"/>
    <w:rsid w:val="00360A31"/>
    <w:rsid w:val="00360D81"/>
    <w:rsid w:val="00360DF8"/>
    <w:rsid w:val="00362374"/>
    <w:rsid w:val="00362C21"/>
    <w:rsid w:val="00363770"/>
    <w:rsid w:val="00363FBB"/>
    <w:rsid w:val="00364381"/>
    <w:rsid w:val="00364E85"/>
    <w:rsid w:val="0036540E"/>
    <w:rsid w:val="003656C8"/>
    <w:rsid w:val="00366473"/>
    <w:rsid w:val="00366CC8"/>
    <w:rsid w:val="00366EC1"/>
    <w:rsid w:val="00367467"/>
    <w:rsid w:val="0037109D"/>
    <w:rsid w:val="003710B8"/>
    <w:rsid w:val="00371441"/>
    <w:rsid w:val="003714B0"/>
    <w:rsid w:val="00371A14"/>
    <w:rsid w:val="00371B30"/>
    <w:rsid w:val="00371D67"/>
    <w:rsid w:val="00372D49"/>
    <w:rsid w:val="003736B9"/>
    <w:rsid w:val="00374B82"/>
    <w:rsid w:val="00375521"/>
    <w:rsid w:val="00375B17"/>
    <w:rsid w:val="00376A70"/>
    <w:rsid w:val="00377187"/>
    <w:rsid w:val="003774B4"/>
    <w:rsid w:val="00377B15"/>
    <w:rsid w:val="003812A2"/>
    <w:rsid w:val="0038156F"/>
    <w:rsid w:val="0038219F"/>
    <w:rsid w:val="00383912"/>
    <w:rsid w:val="0038483F"/>
    <w:rsid w:val="00384C15"/>
    <w:rsid w:val="003855AD"/>
    <w:rsid w:val="00385B5A"/>
    <w:rsid w:val="0038674F"/>
    <w:rsid w:val="00386C90"/>
    <w:rsid w:val="0038720D"/>
    <w:rsid w:val="00387AE2"/>
    <w:rsid w:val="00390AD1"/>
    <w:rsid w:val="003929D6"/>
    <w:rsid w:val="00393FA7"/>
    <w:rsid w:val="00394F16"/>
    <w:rsid w:val="00396C9C"/>
    <w:rsid w:val="00396DA1"/>
    <w:rsid w:val="003A00AE"/>
    <w:rsid w:val="003A0C46"/>
    <w:rsid w:val="003A1475"/>
    <w:rsid w:val="003A16AD"/>
    <w:rsid w:val="003A1D54"/>
    <w:rsid w:val="003A1F92"/>
    <w:rsid w:val="003A27D9"/>
    <w:rsid w:val="003A2E41"/>
    <w:rsid w:val="003A30BE"/>
    <w:rsid w:val="003A7335"/>
    <w:rsid w:val="003A7609"/>
    <w:rsid w:val="003B0036"/>
    <w:rsid w:val="003B06A7"/>
    <w:rsid w:val="003B0AEE"/>
    <w:rsid w:val="003B0BBC"/>
    <w:rsid w:val="003B1683"/>
    <w:rsid w:val="003B1B3D"/>
    <w:rsid w:val="003B20E5"/>
    <w:rsid w:val="003B2114"/>
    <w:rsid w:val="003B2776"/>
    <w:rsid w:val="003B4D75"/>
    <w:rsid w:val="003B523E"/>
    <w:rsid w:val="003B58E7"/>
    <w:rsid w:val="003B5DDA"/>
    <w:rsid w:val="003B64A5"/>
    <w:rsid w:val="003B7749"/>
    <w:rsid w:val="003B7FB7"/>
    <w:rsid w:val="003C00D2"/>
    <w:rsid w:val="003C057E"/>
    <w:rsid w:val="003C0596"/>
    <w:rsid w:val="003C11C9"/>
    <w:rsid w:val="003C15E7"/>
    <w:rsid w:val="003C25B7"/>
    <w:rsid w:val="003C3605"/>
    <w:rsid w:val="003C36C4"/>
    <w:rsid w:val="003C3FEE"/>
    <w:rsid w:val="003C4885"/>
    <w:rsid w:val="003C4E2C"/>
    <w:rsid w:val="003C51DB"/>
    <w:rsid w:val="003C56F2"/>
    <w:rsid w:val="003C5B52"/>
    <w:rsid w:val="003C60C2"/>
    <w:rsid w:val="003C622F"/>
    <w:rsid w:val="003C7167"/>
    <w:rsid w:val="003D03C7"/>
    <w:rsid w:val="003D108F"/>
    <w:rsid w:val="003D12CA"/>
    <w:rsid w:val="003D2293"/>
    <w:rsid w:val="003D4328"/>
    <w:rsid w:val="003D4940"/>
    <w:rsid w:val="003D58E1"/>
    <w:rsid w:val="003D6980"/>
    <w:rsid w:val="003D6E5D"/>
    <w:rsid w:val="003D7BC6"/>
    <w:rsid w:val="003D7CAF"/>
    <w:rsid w:val="003E00B5"/>
    <w:rsid w:val="003E0853"/>
    <w:rsid w:val="003E30C9"/>
    <w:rsid w:val="003E313C"/>
    <w:rsid w:val="003E35CC"/>
    <w:rsid w:val="003E61DE"/>
    <w:rsid w:val="003E652C"/>
    <w:rsid w:val="003E662A"/>
    <w:rsid w:val="003E6793"/>
    <w:rsid w:val="003E6EC9"/>
    <w:rsid w:val="003E790D"/>
    <w:rsid w:val="003F0695"/>
    <w:rsid w:val="003F073E"/>
    <w:rsid w:val="003F077D"/>
    <w:rsid w:val="003F0EA2"/>
    <w:rsid w:val="003F165F"/>
    <w:rsid w:val="003F1F9C"/>
    <w:rsid w:val="003F2112"/>
    <w:rsid w:val="003F2255"/>
    <w:rsid w:val="003F2BEF"/>
    <w:rsid w:val="003F3BF4"/>
    <w:rsid w:val="003F3EAB"/>
    <w:rsid w:val="003F544D"/>
    <w:rsid w:val="003F5FC4"/>
    <w:rsid w:val="003F643E"/>
    <w:rsid w:val="003F68E4"/>
    <w:rsid w:val="003F73B0"/>
    <w:rsid w:val="004005C3"/>
    <w:rsid w:val="00401F13"/>
    <w:rsid w:val="00402B78"/>
    <w:rsid w:val="00402FFD"/>
    <w:rsid w:val="00404B94"/>
    <w:rsid w:val="00404D3C"/>
    <w:rsid w:val="00411A16"/>
    <w:rsid w:val="0041274D"/>
    <w:rsid w:val="0041396E"/>
    <w:rsid w:val="0041427E"/>
    <w:rsid w:val="004142BC"/>
    <w:rsid w:val="00415330"/>
    <w:rsid w:val="0041614C"/>
    <w:rsid w:val="00416378"/>
    <w:rsid w:val="004165A0"/>
    <w:rsid w:val="00416792"/>
    <w:rsid w:val="00420748"/>
    <w:rsid w:val="00420C81"/>
    <w:rsid w:val="00420E89"/>
    <w:rsid w:val="00421596"/>
    <w:rsid w:val="00422988"/>
    <w:rsid w:val="00422A4C"/>
    <w:rsid w:val="00423A75"/>
    <w:rsid w:val="00424185"/>
    <w:rsid w:val="00424CE8"/>
    <w:rsid w:val="00425061"/>
    <w:rsid w:val="00425EEA"/>
    <w:rsid w:val="0042648F"/>
    <w:rsid w:val="0042739D"/>
    <w:rsid w:val="0043098A"/>
    <w:rsid w:val="00430D14"/>
    <w:rsid w:val="00431755"/>
    <w:rsid w:val="00433585"/>
    <w:rsid w:val="00433846"/>
    <w:rsid w:val="0043534B"/>
    <w:rsid w:val="00435B9E"/>
    <w:rsid w:val="00435BF6"/>
    <w:rsid w:val="00436242"/>
    <w:rsid w:val="004369F2"/>
    <w:rsid w:val="00436DF4"/>
    <w:rsid w:val="004372A6"/>
    <w:rsid w:val="00440BF2"/>
    <w:rsid w:val="00440BFF"/>
    <w:rsid w:val="004417B3"/>
    <w:rsid w:val="00441828"/>
    <w:rsid w:val="00442954"/>
    <w:rsid w:val="004432C8"/>
    <w:rsid w:val="0044360B"/>
    <w:rsid w:val="004449C3"/>
    <w:rsid w:val="00444EBF"/>
    <w:rsid w:val="00445D80"/>
    <w:rsid w:val="004461A5"/>
    <w:rsid w:val="004464DD"/>
    <w:rsid w:val="004468B6"/>
    <w:rsid w:val="004473F9"/>
    <w:rsid w:val="00447B45"/>
    <w:rsid w:val="004509E3"/>
    <w:rsid w:val="00450A15"/>
    <w:rsid w:val="00450A73"/>
    <w:rsid w:val="00452BF2"/>
    <w:rsid w:val="00452D2B"/>
    <w:rsid w:val="00452F4A"/>
    <w:rsid w:val="00453868"/>
    <w:rsid w:val="00453D16"/>
    <w:rsid w:val="00453E7A"/>
    <w:rsid w:val="004564C9"/>
    <w:rsid w:val="00456A4B"/>
    <w:rsid w:val="00457BEB"/>
    <w:rsid w:val="00457FFB"/>
    <w:rsid w:val="0046009F"/>
    <w:rsid w:val="00460DE2"/>
    <w:rsid w:val="00461762"/>
    <w:rsid w:val="004618FD"/>
    <w:rsid w:val="00462332"/>
    <w:rsid w:val="004627B6"/>
    <w:rsid w:val="00462B90"/>
    <w:rsid w:val="00462C9E"/>
    <w:rsid w:val="00464D8C"/>
    <w:rsid w:val="00465A89"/>
    <w:rsid w:val="00467037"/>
    <w:rsid w:val="00471894"/>
    <w:rsid w:val="00472B76"/>
    <w:rsid w:val="00473B24"/>
    <w:rsid w:val="00473B2C"/>
    <w:rsid w:val="00474906"/>
    <w:rsid w:val="004758C6"/>
    <w:rsid w:val="00475A50"/>
    <w:rsid w:val="004768C7"/>
    <w:rsid w:val="004779B8"/>
    <w:rsid w:val="00481614"/>
    <w:rsid w:val="0048184F"/>
    <w:rsid w:val="0048189A"/>
    <w:rsid w:val="004823FD"/>
    <w:rsid w:val="004829A5"/>
    <w:rsid w:val="00482B9A"/>
    <w:rsid w:val="004835E2"/>
    <w:rsid w:val="004837A2"/>
    <w:rsid w:val="0048625A"/>
    <w:rsid w:val="00486C40"/>
    <w:rsid w:val="00486ED2"/>
    <w:rsid w:val="004872A0"/>
    <w:rsid w:val="00487EE5"/>
    <w:rsid w:val="004903B2"/>
    <w:rsid w:val="00490FC0"/>
    <w:rsid w:val="004935F3"/>
    <w:rsid w:val="004938E8"/>
    <w:rsid w:val="00493D8D"/>
    <w:rsid w:val="00494F09"/>
    <w:rsid w:val="0049541B"/>
    <w:rsid w:val="00496792"/>
    <w:rsid w:val="00497051"/>
    <w:rsid w:val="004A04E0"/>
    <w:rsid w:val="004A053E"/>
    <w:rsid w:val="004A0F4B"/>
    <w:rsid w:val="004A14DA"/>
    <w:rsid w:val="004A1C52"/>
    <w:rsid w:val="004A4DB4"/>
    <w:rsid w:val="004A5FBD"/>
    <w:rsid w:val="004A6B9B"/>
    <w:rsid w:val="004B0FC9"/>
    <w:rsid w:val="004B1212"/>
    <w:rsid w:val="004B1942"/>
    <w:rsid w:val="004B1E49"/>
    <w:rsid w:val="004B2A99"/>
    <w:rsid w:val="004B31D3"/>
    <w:rsid w:val="004B38AE"/>
    <w:rsid w:val="004B3995"/>
    <w:rsid w:val="004B484C"/>
    <w:rsid w:val="004B4CD8"/>
    <w:rsid w:val="004B57CA"/>
    <w:rsid w:val="004B63AF"/>
    <w:rsid w:val="004B732B"/>
    <w:rsid w:val="004B769E"/>
    <w:rsid w:val="004B7DA0"/>
    <w:rsid w:val="004C06E0"/>
    <w:rsid w:val="004C16A6"/>
    <w:rsid w:val="004C2AA4"/>
    <w:rsid w:val="004C2FFB"/>
    <w:rsid w:val="004C3137"/>
    <w:rsid w:val="004C33C5"/>
    <w:rsid w:val="004C3CF9"/>
    <w:rsid w:val="004C4CA2"/>
    <w:rsid w:val="004C4D24"/>
    <w:rsid w:val="004C61D4"/>
    <w:rsid w:val="004C63EA"/>
    <w:rsid w:val="004C6656"/>
    <w:rsid w:val="004C6D8B"/>
    <w:rsid w:val="004C6DAB"/>
    <w:rsid w:val="004C7510"/>
    <w:rsid w:val="004D05D6"/>
    <w:rsid w:val="004D137E"/>
    <w:rsid w:val="004D1E7B"/>
    <w:rsid w:val="004D2FD0"/>
    <w:rsid w:val="004D468C"/>
    <w:rsid w:val="004D5E05"/>
    <w:rsid w:val="004D6226"/>
    <w:rsid w:val="004D649D"/>
    <w:rsid w:val="004D724A"/>
    <w:rsid w:val="004D7DDD"/>
    <w:rsid w:val="004E09D4"/>
    <w:rsid w:val="004E1132"/>
    <w:rsid w:val="004E1265"/>
    <w:rsid w:val="004E145E"/>
    <w:rsid w:val="004E1FFE"/>
    <w:rsid w:val="004E20FD"/>
    <w:rsid w:val="004E25F1"/>
    <w:rsid w:val="004E2B58"/>
    <w:rsid w:val="004E2B7B"/>
    <w:rsid w:val="004E3039"/>
    <w:rsid w:val="004E3BB8"/>
    <w:rsid w:val="004E4853"/>
    <w:rsid w:val="004E49BA"/>
    <w:rsid w:val="004E4A9F"/>
    <w:rsid w:val="004E50D3"/>
    <w:rsid w:val="004E5749"/>
    <w:rsid w:val="004E58A2"/>
    <w:rsid w:val="004E6024"/>
    <w:rsid w:val="004E6F02"/>
    <w:rsid w:val="004F0382"/>
    <w:rsid w:val="004F06AD"/>
    <w:rsid w:val="004F235F"/>
    <w:rsid w:val="004F2549"/>
    <w:rsid w:val="004F2721"/>
    <w:rsid w:val="004F28CB"/>
    <w:rsid w:val="004F2C59"/>
    <w:rsid w:val="004F3A10"/>
    <w:rsid w:val="004F3DCE"/>
    <w:rsid w:val="004F4FFB"/>
    <w:rsid w:val="004F6898"/>
    <w:rsid w:val="004F7FB0"/>
    <w:rsid w:val="00500091"/>
    <w:rsid w:val="00500680"/>
    <w:rsid w:val="00500F52"/>
    <w:rsid w:val="005016B0"/>
    <w:rsid w:val="00501BC7"/>
    <w:rsid w:val="0050204D"/>
    <w:rsid w:val="00502601"/>
    <w:rsid w:val="00502F8A"/>
    <w:rsid w:val="00502FEA"/>
    <w:rsid w:val="00503240"/>
    <w:rsid w:val="005035E4"/>
    <w:rsid w:val="00503DAD"/>
    <w:rsid w:val="00504170"/>
    <w:rsid w:val="005063F5"/>
    <w:rsid w:val="00507935"/>
    <w:rsid w:val="0051157B"/>
    <w:rsid w:val="00513592"/>
    <w:rsid w:val="00515A69"/>
    <w:rsid w:val="00515F1C"/>
    <w:rsid w:val="005161DC"/>
    <w:rsid w:val="00516239"/>
    <w:rsid w:val="00516567"/>
    <w:rsid w:val="005169BE"/>
    <w:rsid w:val="00516C44"/>
    <w:rsid w:val="00517379"/>
    <w:rsid w:val="005176E2"/>
    <w:rsid w:val="00517BE6"/>
    <w:rsid w:val="00517BEC"/>
    <w:rsid w:val="00517CC9"/>
    <w:rsid w:val="00520B8C"/>
    <w:rsid w:val="00522A7F"/>
    <w:rsid w:val="005236AE"/>
    <w:rsid w:val="005260D9"/>
    <w:rsid w:val="005260FE"/>
    <w:rsid w:val="00527729"/>
    <w:rsid w:val="00527787"/>
    <w:rsid w:val="005303E7"/>
    <w:rsid w:val="00530C35"/>
    <w:rsid w:val="00530DA9"/>
    <w:rsid w:val="00531127"/>
    <w:rsid w:val="0053271F"/>
    <w:rsid w:val="0053586D"/>
    <w:rsid w:val="005363B7"/>
    <w:rsid w:val="005364E3"/>
    <w:rsid w:val="00541134"/>
    <w:rsid w:val="005416CA"/>
    <w:rsid w:val="00541F48"/>
    <w:rsid w:val="005421E9"/>
    <w:rsid w:val="00542714"/>
    <w:rsid w:val="00542891"/>
    <w:rsid w:val="00542EF9"/>
    <w:rsid w:val="00545662"/>
    <w:rsid w:val="005462E6"/>
    <w:rsid w:val="005500A4"/>
    <w:rsid w:val="00550974"/>
    <w:rsid w:val="00550FB2"/>
    <w:rsid w:val="00551C67"/>
    <w:rsid w:val="005520D6"/>
    <w:rsid w:val="005522CB"/>
    <w:rsid w:val="00552639"/>
    <w:rsid w:val="00553E00"/>
    <w:rsid w:val="005544EF"/>
    <w:rsid w:val="00554BBE"/>
    <w:rsid w:val="00554D7C"/>
    <w:rsid w:val="00555B08"/>
    <w:rsid w:val="005569B4"/>
    <w:rsid w:val="00560E1F"/>
    <w:rsid w:val="005611E2"/>
    <w:rsid w:val="00561474"/>
    <w:rsid w:val="005617AB"/>
    <w:rsid w:val="00562CE6"/>
    <w:rsid w:val="00563707"/>
    <w:rsid w:val="00564363"/>
    <w:rsid w:val="00564BEC"/>
    <w:rsid w:val="0056589C"/>
    <w:rsid w:val="005658AF"/>
    <w:rsid w:val="00567285"/>
    <w:rsid w:val="00571117"/>
    <w:rsid w:val="0057259A"/>
    <w:rsid w:val="0057672B"/>
    <w:rsid w:val="0057683F"/>
    <w:rsid w:val="00577471"/>
    <w:rsid w:val="00577619"/>
    <w:rsid w:val="0058006E"/>
    <w:rsid w:val="00580500"/>
    <w:rsid w:val="00581504"/>
    <w:rsid w:val="005817A4"/>
    <w:rsid w:val="00582BCA"/>
    <w:rsid w:val="00583159"/>
    <w:rsid w:val="00583559"/>
    <w:rsid w:val="00583B7F"/>
    <w:rsid w:val="00584811"/>
    <w:rsid w:val="00584F51"/>
    <w:rsid w:val="005860A1"/>
    <w:rsid w:val="0058782C"/>
    <w:rsid w:val="00592FFD"/>
    <w:rsid w:val="0059349E"/>
    <w:rsid w:val="00596378"/>
    <w:rsid w:val="00596771"/>
    <w:rsid w:val="005968E7"/>
    <w:rsid w:val="00596905"/>
    <w:rsid w:val="005975CB"/>
    <w:rsid w:val="00597828"/>
    <w:rsid w:val="00597A9A"/>
    <w:rsid w:val="00597BB0"/>
    <w:rsid w:val="00597FC9"/>
    <w:rsid w:val="005A0137"/>
    <w:rsid w:val="005A14C4"/>
    <w:rsid w:val="005A1AE6"/>
    <w:rsid w:val="005A1ED0"/>
    <w:rsid w:val="005A2003"/>
    <w:rsid w:val="005A2417"/>
    <w:rsid w:val="005A2655"/>
    <w:rsid w:val="005A2C47"/>
    <w:rsid w:val="005A491D"/>
    <w:rsid w:val="005A4934"/>
    <w:rsid w:val="005A4BEA"/>
    <w:rsid w:val="005A4C65"/>
    <w:rsid w:val="005A6165"/>
    <w:rsid w:val="005A6B60"/>
    <w:rsid w:val="005A7C18"/>
    <w:rsid w:val="005B041F"/>
    <w:rsid w:val="005B0C44"/>
    <w:rsid w:val="005B1336"/>
    <w:rsid w:val="005B2C1D"/>
    <w:rsid w:val="005B34F4"/>
    <w:rsid w:val="005B3681"/>
    <w:rsid w:val="005B5042"/>
    <w:rsid w:val="005B550D"/>
    <w:rsid w:val="005B5AF0"/>
    <w:rsid w:val="005B7C46"/>
    <w:rsid w:val="005B7EAD"/>
    <w:rsid w:val="005C0B18"/>
    <w:rsid w:val="005C1893"/>
    <w:rsid w:val="005C220C"/>
    <w:rsid w:val="005C34A7"/>
    <w:rsid w:val="005C354D"/>
    <w:rsid w:val="005C3820"/>
    <w:rsid w:val="005C3943"/>
    <w:rsid w:val="005C4329"/>
    <w:rsid w:val="005C4947"/>
    <w:rsid w:val="005C4AEF"/>
    <w:rsid w:val="005C58E4"/>
    <w:rsid w:val="005C5D53"/>
    <w:rsid w:val="005C5E21"/>
    <w:rsid w:val="005C664D"/>
    <w:rsid w:val="005C6F8B"/>
    <w:rsid w:val="005D0596"/>
    <w:rsid w:val="005D0A94"/>
    <w:rsid w:val="005D2193"/>
    <w:rsid w:val="005D2690"/>
    <w:rsid w:val="005D3D9E"/>
    <w:rsid w:val="005E0568"/>
    <w:rsid w:val="005E075F"/>
    <w:rsid w:val="005E1B1E"/>
    <w:rsid w:val="005E20C2"/>
    <w:rsid w:val="005E2A13"/>
    <w:rsid w:val="005E2C65"/>
    <w:rsid w:val="005E3914"/>
    <w:rsid w:val="005E4B10"/>
    <w:rsid w:val="005E5A60"/>
    <w:rsid w:val="005E66DA"/>
    <w:rsid w:val="005E69FD"/>
    <w:rsid w:val="005E7148"/>
    <w:rsid w:val="005F1086"/>
    <w:rsid w:val="005F13B5"/>
    <w:rsid w:val="005F150A"/>
    <w:rsid w:val="005F1A3B"/>
    <w:rsid w:val="005F2DE9"/>
    <w:rsid w:val="005F350D"/>
    <w:rsid w:val="005F3704"/>
    <w:rsid w:val="005F4166"/>
    <w:rsid w:val="005F45AF"/>
    <w:rsid w:val="005F4816"/>
    <w:rsid w:val="005F592A"/>
    <w:rsid w:val="005F6627"/>
    <w:rsid w:val="005F7428"/>
    <w:rsid w:val="005F7F04"/>
    <w:rsid w:val="00601B8A"/>
    <w:rsid w:val="006023E8"/>
    <w:rsid w:val="00602B1A"/>
    <w:rsid w:val="00602C37"/>
    <w:rsid w:val="00605F40"/>
    <w:rsid w:val="00605F54"/>
    <w:rsid w:val="00605F66"/>
    <w:rsid w:val="006064B9"/>
    <w:rsid w:val="00606DF7"/>
    <w:rsid w:val="006100B6"/>
    <w:rsid w:val="00610A0C"/>
    <w:rsid w:val="006116BD"/>
    <w:rsid w:val="00611FBB"/>
    <w:rsid w:val="0061304F"/>
    <w:rsid w:val="006134E5"/>
    <w:rsid w:val="006141E6"/>
    <w:rsid w:val="006143AE"/>
    <w:rsid w:val="00616BFD"/>
    <w:rsid w:val="00620796"/>
    <w:rsid w:val="0062192F"/>
    <w:rsid w:val="00621DE2"/>
    <w:rsid w:val="00622D62"/>
    <w:rsid w:val="00622D7B"/>
    <w:rsid w:val="00623437"/>
    <w:rsid w:val="00623A22"/>
    <w:rsid w:val="00625542"/>
    <w:rsid w:val="006255C0"/>
    <w:rsid w:val="00626258"/>
    <w:rsid w:val="00626BD8"/>
    <w:rsid w:val="00627D8E"/>
    <w:rsid w:val="00627E59"/>
    <w:rsid w:val="006308EC"/>
    <w:rsid w:val="00630F7D"/>
    <w:rsid w:val="00630F82"/>
    <w:rsid w:val="00631058"/>
    <w:rsid w:val="00631CC8"/>
    <w:rsid w:val="00631CCD"/>
    <w:rsid w:val="00632339"/>
    <w:rsid w:val="00632C54"/>
    <w:rsid w:val="00634B06"/>
    <w:rsid w:val="00634EDF"/>
    <w:rsid w:val="006359B3"/>
    <w:rsid w:val="00636954"/>
    <w:rsid w:val="006405E0"/>
    <w:rsid w:val="00641BF1"/>
    <w:rsid w:val="006421CC"/>
    <w:rsid w:val="006429AA"/>
    <w:rsid w:val="00642EF9"/>
    <w:rsid w:val="00643B73"/>
    <w:rsid w:val="006440EF"/>
    <w:rsid w:val="0064541E"/>
    <w:rsid w:val="006464F4"/>
    <w:rsid w:val="00646A4C"/>
    <w:rsid w:val="00646BAC"/>
    <w:rsid w:val="0065083B"/>
    <w:rsid w:val="00650BC3"/>
    <w:rsid w:val="0065123C"/>
    <w:rsid w:val="0065152F"/>
    <w:rsid w:val="00651828"/>
    <w:rsid w:val="0065196D"/>
    <w:rsid w:val="0065265E"/>
    <w:rsid w:val="00652E98"/>
    <w:rsid w:val="006533F6"/>
    <w:rsid w:val="00653AF7"/>
    <w:rsid w:val="00654008"/>
    <w:rsid w:val="006541B0"/>
    <w:rsid w:val="00654397"/>
    <w:rsid w:val="00654A7E"/>
    <w:rsid w:val="00654C8E"/>
    <w:rsid w:val="00655210"/>
    <w:rsid w:val="00656286"/>
    <w:rsid w:val="00656364"/>
    <w:rsid w:val="006564D6"/>
    <w:rsid w:val="00657363"/>
    <w:rsid w:val="006610B3"/>
    <w:rsid w:val="0066252E"/>
    <w:rsid w:val="00662C47"/>
    <w:rsid w:val="00662F07"/>
    <w:rsid w:val="00663E5A"/>
    <w:rsid w:val="0066427B"/>
    <w:rsid w:val="0066456B"/>
    <w:rsid w:val="0066496C"/>
    <w:rsid w:val="006659F5"/>
    <w:rsid w:val="00666303"/>
    <w:rsid w:val="00666803"/>
    <w:rsid w:val="00666D45"/>
    <w:rsid w:val="006671A1"/>
    <w:rsid w:val="00667B1D"/>
    <w:rsid w:val="0067038B"/>
    <w:rsid w:val="00670DEA"/>
    <w:rsid w:val="00670E74"/>
    <w:rsid w:val="00671029"/>
    <w:rsid w:val="0067135D"/>
    <w:rsid w:val="00671783"/>
    <w:rsid w:val="0067193B"/>
    <w:rsid w:val="006720DD"/>
    <w:rsid w:val="0067242B"/>
    <w:rsid w:val="00672F3F"/>
    <w:rsid w:val="00674125"/>
    <w:rsid w:val="00674E67"/>
    <w:rsid w:val="00675133"/>
    <w:rsid w:val="00675555"/>
    <w:rsid w:val="006759DF"/>
    <w:rsid w:val="00676505"/>
    <w:rsid w:val="0067666F"/>
    <w:rsid w:val="00676E16"/>
    <w:rsid w:val="006770CC"/>
    <w:rsid w:val="00677371"/>
    <w:rsid w:val="006816D6"/>
    <w:rsid w:val="00681F03"/>
    <w:rsid w:val="006829D4"/>
    <w:rsid w:val="00683E1A"/>
    <w:rsid w:val="00685632"/>
    <w:rsid w:val="00686346"/>
    <w:rsid w:val="00686451"/>
    <w:rsid w:val="00686E35"/>
    <w:rsid w:val="00690D16"/>
    <w:rsid w:val="00690EF5"/>
    <w:rsid w:val="0069113C"/>
    <w:rsid w:val="006912F1"/>
    <w:rsid w:val="006913CC"/>
    <w:rsid w:val="00692239"/>
    <w:rsid w:val="00692E71"/>
    <w:rsid w:val="006942E4"/>
    <w:rsid w:val="00695418"/>
    <w:rsid w:val="00695A29"/>
    <w:rsid w:val="00695A81"/>
    <w:rsid w:val="00697011"/>
    <w:rsid w:val="006975A3"/>
    <w:rsid w:val="006A0DAF"/>
    <w:rsid w:val="006A1A31"/>
    <w:rsid w:val="006A1D5D"/>
    <w:rsid w:val="006A1FEA"/>
    <w:rsid w:val="006A3D82"/>
    <w:rsid w:val="006A3E50"/>
    <w:rsid w:val="006A4318"/>
    <w:rsid w:val="006A4396"/>
    <w:rsid w:val="006A47A7"/>
    <w:rsid w:val="006A4C23"/>
    <w:rsid w:val="006A582C"/>
    <w:rsid w:val="006A7B77"/>
    <w:rsid w:val="006B0099"/>
    <w:rsid w:val="006B02B1"/>
    <w:rsid w:val="006B0A84"/>
    <w:rsid w:val="006B0C57"/>
    <w:rsid w:val="006B1457"/>
    <w:rsid w:val="006B16E6"/>
    <w:rsid w:val="006B1925"/>
    <w:rsid w:val="006B261D"/>
    <w:rsid w:val="006B69D5"/>
    <w:rsid w:val="006B6EC5"/>
    <w:rsid w:val="006C1F51"/>
    <w:rsid w:val="006C2242"/>
    <w:rsid w:val="006C230C"/>
    <w:rsid w:val="006C3814"/>
    <w:rsid w:val="006C4A5D"/>
    <w:rsid w:val="006C5959"/>
    <w:rsid w:val="006C7B41"/>
    <w:rsid w:val="006C7C0D"/>
    <w:rsid w:val="006D2B37"/>
    <w:rsid w:val="006D2F43"/>
    <w:rsid w:val="006D3093"/>
    <w:rsid w:val="006D314F"/>
    <w:rsid w:val="006D3986"/>
    <w:rsid w:val="006D3AED"/>
    <w:rsid w:val="006D4C66"/>
    <w:rsid w:val="006D5675"/>
    <w:rsid w:val="006D5A12"/>
    <w:rsid w:val="006D5C88"/>
    <w:rsid w:val="006D6ED2"/>
    <w:rsid w:val="006D7085"/>
    <w:rsid w:val="006D7712"/>
    <w:rsid w:val="006D7E88"/>
    <w:rsid w:val="006E162F"/>
    <w:rsid w:val="006E170D"/>
    <w:rsid w:val="006E3419"/>
    <w:rsid w:val="006E351B"/>
    <w:rsid w:val="006E386D"/>
    <w:rsid w:val="006E3BD9"/>
    <w:rsid w:val="006E3D5E"/>
    <w:rsid w:val="006E458F"/>
    <w:rsid w:val="006E701D"/>
    <w:rsid w:val="006E7288"/>
    <w:rsid w:val="006F08FC"/>
    <w:rsid w:val="006F0DBB"/>
    <w:rsid w:val="006F1E53"/>
    <w:rsid w:val="006F1FD0"/>
    <w:rsid w:val="006F2EE9"/>
    <w:rsid w:val="006F3135"/>
    <w:rsid w:val="006F3383"/>
    <w:rsid w:val="006F35D5"/>
    <w:rsid w:val="006F51F9"/>
    <w:rsid w:val="006F52E6"/>
    <w:rsid w:val="006F575B"/>
    <w:rsid w:val="006F58F4"/>
    <w:rsid w:val="006F5E3E"/>
    <w:rsid w:val="006F665B"/>
    <w:rsid w:val="006F7350"/>
    <w:rsid w:val="006F7AD4"/>
    <w:rsid w:val="006F7D6E"/>
    <w:rsid w:val="00700D09"/>
    <w:rsid w:val="00701E25"/>
    <w:rsid w:val="00701E8F"/>
    <w:rsid w:val="0070428A"/>
    <w:rsid w:val="00704B33"/>
    <w:rsid w:val="0070507B"/>
    <w:rsid w:val="00705627"/>
    <w:rsid w:val="00706130"/>
    <w:rsid w:val="007071B7"/>
    <w:rsid w:val="007100B5"/>
    <w:rsid w:val="00711510"/>
    <w:rsid w:val="00712C24"/>
    <w:rsid w:val="00713E70"/>
    <w:rsid w:val="0071489A"/>
    <w:rsid w:val="00715068"/>
    <w:rsid w:val="00717146"/>
    <w:rsid w:val="007177A1"/>
    <w:rsid w:val="007217E6"/>
    <w:rsid w:val="00721D90"/>
    <w:rsid w:val="0072231B"/>
    <w:rsid w:val="00722330"/>
    <w:rsid w:val="007226AB"/>
    <w:rsid w:val="00723CCE"/>
    <w:rsid w:val="00724119"/>
    <w:rsid w:val="007246B7"/>
    <w:rsid w:val="00725DBD"/>
    <w:rsid w:val="0072625B"/>
    <w:rsid w:val="00726710"/>
    <w:rsid w:val="007302EB"/>
    <w:rsid w:val="0073045F"/>
    <w:rsid w:val="00731C54"/>
    <w:rsid w:val="00731E51"/>
    <w:rsid w:val="00732756"/>
    <w:rsid w:val="0073388E"/>
    <w:rsid w:val="00734BD1"/>
    <w:rsid w:val="00734C23"/>
    <w:rsid w:val="00735709"/>
    <w:rsid w:val="0073626A"/>
    <w:rsid w:val="007371C0"/>
    <w:rsid w:val="007376DC"/>
    <w:rsid w:val="007406DB"/>
    <w:rsid w:val="00742611"/>
    <w:rsid w:val="007447D0"/>
    <w:rsid w:val="00744E01"/>
    <w:rsid w:val="00746555"/>
    <w:rsid w:val="007467A7"/>
    <w:rsid w:val="00746EE5"/>
    <w:rsid w:val="00750F59"/>
    <w:rsid w:val="00751FA3"/>
    <w:rsid w:val="0075261F"/>
    <w:rsid w:val="00752A6C"/>
    <w:rsid w:val="007540FC"/>
    <w:rsid w:val="007557A4"/>
    <w:rsid w:val="007561AB"/>
    <w:rsid w:val="00756248"/>
    <w:rsid w:val="0075662D"/>
    <w:rsid w:val="00756B95"/>
    <w:rsid w:val="00756EFE"/>
    <w:rsid w:val="0075776A"/>
    <w:rsid w:val="00761ADE"/>
    <w:rsid w:val="00762344"/>
    <w:rsid w:val="007638EE"/>
    <w:rsid w:val="00763E56"/>
    <w:rsid w:val="00765292"/>
    <w:rsid w:val="007656DF"/>
    <w:rsid w:val="007656E1"/>
    <w:rsid w:val="00766B8C"/>
    <w:rsid w:val="00766C7F"/>
    <w:rsid w:val="0076739C"/>
    <w:rsid w:val="00767774"/>
    <w:rsid w:val="00767CF1"/>
    <w:rsid w:val="0077005F"/>
    <w:rsid w:val="00770369"/>
    <w:rsid w:val="007710A6"/>
    <w:rsid w:val="007714E1"/>
    <w:rsid w:val="00771DA6"/>
    <w:rsid w:val="00771EDA"/>
    <w:rsid w:val="00772F3B"/>
    <w:rsid w:val="00773697"/>
    <w:rsid w:val="00773771"/>
    <w:rsid w:val="00774131"/>
    <w:rsid w:val="00774EA8"/>
    <w:rsid w:val="007754F4"/>
    <w:rsid w:val="00775D00"/>
    <w:rsid w:val="00776AA8"/>
    <w:rsid w:val="00777403"/>
    <w:rsid w:val="00777D57"/>
    <w:rsid w:val="007801B4"/>
    <w:rsid w:val="00781C36"/>
    <w:rsid w:val="00781C91"/>
    <w:rsid w:val="007820ED"/>
    <w:rsid w:val="0078213F"/>
    <w:rsid w:val="007824A9"/>
    <w:rsid w:val="007827D6"/>
    <w:rsid w:val="00783518"/>
    <w:rsid w:val="00784BF9"/>
    <w:rsid w:val="0078534D"/>
    <w:rsid w:val="00786A16"/>
    <w:rsid w:val="00786BFF"/>
    <w:rsid w:val="00786C67"/>
    <w:rsid w:val="007901B0"/>
    <w:rsid w:val="007905A9"/>
    <w:rsid w:val="00791817"/>
    <w:rsid w:val="00792142"/>
    <w:rsid w:val="00792480"/>
    <w:rsid w:val="0079291C"/>
    <w:rsid w:val="00792C6D"/>
    <w:rsid w:val="00793173"/>
    <w:rsid w:val="007940B8"/>
    <w:rsid w:val="00794483"/>
    <w:rsid w:val="0079456F"/>
    <w:rsid w:val="00794D2B"/>
    <w:rsid w:val="00795873"/>
    <w:rsid w:val="007970C3"/>
    <w:rsid w:val="007970C5"/>
    <w:rsid w:val="0079775F"/>
    <w:rsid w:val="007A0475"/>
    <w:rsid w:val="007A2F22"/>
    <w:rsid w:val="007A5ABA"/>
    <w:rsid w:val="007A5C4A"/>
    <w:rsid w:val="007A647A"/>
    <w:rsid w:val="007A69BA"/>
    <w:rsid w:val="007A74D7"/>
    <w:rsid w:val="007A7DB0"/>
    <w:rsid w:val="007B11B1"/>
    <w:rsid w:val="007B1386"/>
    <w:rsid w:val="007B29B0"/>
    <w:rsid w:val="007B2AFB"/>
    <w:rsid w:val="007B34EA"/>
    <w:rsid w:val="007B38C1"/>
    <w:rsid w:val="007B44F0"/>
    <w:rsid w:val="007B4DD6"/>
    <w:rsid w:val="007B6DAC"/>
    <w:rsid w:val="007B719E"/>
    <w:rsid w:val="007B7F84"/>
    <w:rsid w:val="007C03A8"/>
    <w:rsid w:val="007C0440"/>
    <w:rsid w:val="007C0754"/>
    <w:rsid w:val="007C22BC"/>
    <w:rsid w:val="007C2949"/>
    <w:rsid w:val="007C59C1"/>
    <w:rsid w:val="007C5FAA"/>
    <w:rsid w:val="007C64B8"/>
    <w:rsid w:val="007C7457"/>
    <w:rsid w:val="007D02CD"/>
    <w:rsid w:val="007D1331"/>
    <w:rsid w:val="007D14A7"/>
    <w:rsid w:val="007D16C9"/>
    <w:rsid w:val="007D1AF9"/>
    <w:rsid w:val="007D3FF5"/>
    <w:rsid w:val="007D5163"/>
    <w:rsid w:val="007D5671"/>
    <w:rsid w:val="007D6299"/>
    <w:rsid w:val="007D7437"/>
    <w:rsid w:val="007E0B94"/>
    <w:rsid w:val="007E0E49"/>
    <w:rsid w:val="007E2CFF"/>
    <w:rsid w:val="007E3E61"/>
    <w:rsid w:val="007E493B"/>
    <w:rsid w:val="007E5786"/>
    <w:rsid w:val="007E5890"/>
    <w:rsid w:val="007E6027"/>
    <w:rsid w:val="007E7C44"/>
    <w:rsid w:val="007F24F3"/>
    <w:rsid w:val="007F39DF"/>
    <w:rsid w:val="007F46FA"/>
    <w:rsid w:val="007F4E48"/>
    <w:rsid w:val="007F5480"/>
    <w:rsid w:val="007F560D"/>
    <w:rsid w:val="007F5D2E"/>
    <w:rsid w:val="007F69E3"/>
    <w:rsid w:val="007F6D1C"/>
    <w:rsid w:val="008003A5"/>
    <w:rsid w:val="00800567"/>
    <w:rsid w:val="00800801"/>
    <w:rsid w:val="008010E6"/>
    <w:rsid w:val="00801831"/>
    <w:rsid w:val="00802D40"/>
    <w:rsid w:val="00803EFE"/>
    <w:rsid w:val="0080529F"/>
    <w:rsid w:val="00806B82"/>
    <w:rsid w:val="008078CD"/>
    <w:rsid w:val="00807C44"/>
    <w:rsid w:val="00807EBC"/>
    <w:rsid w:val="00810154"/>
    <w:rsid w:val="008104E1"/>
    <w:rsid w:val="00810837"/>
    <w:rsid w:val="0081095D"/>
    <w:rsid w:val="00810AA4"/>
    <w:rsid w:val="00810F41"/>
    <w:rsid w:val="008111C3"/>
    <w:rsid w:val="00813219"/>
    <w:rsid w:val="00813655"/>
    <w:rsid w:val="00814524"/>
    <w:rsid w:val="00814563"/>
    <w:rsid w:val="00814BDB"/>
    <w:rsid w:val="0081549A"/>
    <w:rsid w:val="00816803"/>
    <w:rsid w:val="00816C6F"/>
    <w:rsid w:val="00820268"/>
    <w:rsid w:val="00820801"/>
    <w:rsid w:val="00820B3F"/>
    <w:rsid w:val="008224E2"/>
    <w:rsid w:val="00822ECA"/>
    <w:rsid w:val="00823F8B"/>
    <w:rsid w:val="00824716"/>
    <w:rsid w:val="0082512B"/>
    <w:rsid w:val="008254DA"/>
    <w:rsid w:val="0082581A"/>
    <w:rsid w:val="00825BBE"/>
    <w:rsid w:val="008268F5"/>
    <w:rsid w:val="00827A81"/>
    <w:rsid w:val="00830B67"/>
    <w:rsid w:val="00830B75"/>
    <w:rsid w:val="00830CBD"/>
    <w:rsid w:val="008316B4"/>
    <w:rsid w:val="008317CC"/>
    <w:rsid w:val="00831BD0"/>
    <w:rsid w:val="008330FC"/>
    <w:rsid w:val="00833898"/>
    <w:rsid w:val="00835231"/>
    <w:rsid w:val="00835A9D"/>
    <w:rsid w:val="00835CA6"/>
    <w:rsid w:val="00835D4A"/>
    <w:rsid w:val="00835FC5"/>
    <w:rsid w:val="00836584"/>
    <w:rsid w:val="00836BB6"/>
    <w:rsid w:val="008376BD"/>
    <w:rsid w:val="00837A73"/>
    <w:rsid w:val="008412C3"/>
    <w:rsid w:val="00841C7C"/>
    <w:rsid w:val="00842EA6"/>
    <w:rsid w:val="008447D5"/>
    <w:rsid w:val="008448A7"/>
    <w:rsid w:val="00844DF1"/>
    <w:rsid w:val="00844E6F"/>
    <w:rsid w:val="00845036"/>
    <w:rsid w:val="008451D5"/>
    <w:rsid w:val="00845995"/>
    <w:rsid w:val="008466B9"/>
    <w:rsid w:val="00847A52"/>
    <w:rsid w:val="00847D6F"/>
    <w:rsid w:val="00851C90"/>
    <w:rsid w:val="008520AE"/>
    <w:rsid w:val="00853719"/>
    <w:rsid w:val="0085371D"/>
    <w:rsid w:val="00853B9D"/>
    <w:rsid w:val="00853DA5"/>
    <w:rsid w:val="00855F75"/>
    <w:rsid w:val="00856B85"/>
    <w:rsid w:val="00857311"/>
    <w:rsid w:val="0085738F"/>
    <w:rsid w:val="00857392"/>
    <w:rsid w:val="008579BC"/>
    <w:rsid w:val="00857B7F"/>
    <w:rsid w:val="0086026D"/>
    <w:rsid w:val="008604F8"/>
    <w:rsid w:val="008610A9"/>
    <w:rsid w:val="00862120"/>
    <w:rsid w:val="00862200"/>
    <w:rsid w:val="008628C2"/>
    <w:rsid w:val="0086404A"/>
    <w:rsid w:val="0086464E"/>
    <w:rsid w:val="00865A03"/>
    <w:rsid w:val="008663E9"/>
    <w:rsid w:val="008664B5"/>
    <w:rsid w:val="00866ECE"/>
    <w:rsid w:val="008671F3"/>
    <w:rsid w:val="00870003"/>
    <w:rsid w:val="00870B4B"/>
    <w:rsid w:val="008719FB"/>
    <w:rsid w:val="00871A3D"/>
    <w:rsid w:val="008724FC"/>
    <w:rsid w:val="0087436E"/>
    <w:rsid w:val="008747E5"/>
    <w:rsid w:val="00874869"/>
    <w:rsid w:val="00874A59"/>
    <w:rsid w:val="00875425"/>
    <w:rsid w:val="00875AB7"/>
    <w:rsid w:val="00880023"/>
    <w:rsid w:val="0088033F"/>
    <w:rsid w:val="00880340"/>
    <w:rsid w:val="008804FF"/>
    <w:rsid w:val="00881C76"/>
    <w:rsid w:val="00883B99"/>
    <w:rsid w:val="00883F60"/>
    <w:rsid w:val="0088446E"/>
    <w:rsid w:val="008848A2"/>
    <w:rsid w:val="00885341"/>
    <w:rsid w:val="00886B26"/>
    <w:rsid w:val="00890D7F"/>
    <w:rsid w:val="008914BF"/>
    <w:rsid w:val="00891EE3"/>
    <w:rsid w:val="00892964"/>
    <w:rsid w:val="00892C20"/>
    <w:rsid w:val="00893326"/>
    <w:rsid w:val="008940A7"/>
    <w:rsid w:val="008944DF"/>
    <w:rsid w:val="00894DE5"/>
    <w:rsid w:val="00895DE3"/>
    <w:rsid w:val="008961AF"/>
    <w:rsid w:val="0089652B"/>
    <w:rsid w:val="008967B5"/>
    <w:rsid w:val="008A01EA"/>
    <w:rsid w:val="008A0580"/>
    <w:rsid w:val="008A1DB8"/>
    <w:rsid w:val="008A250C"/>
    <w:rsid w:val="008A2A60"/>
    <w:rsid w:val="008A3B1C"/>
    <w:rsid w:val="008A5862"/>
    <w:rsid w:val="008A6B7F"/>
    <w:rsid w:val="008A6F53"/>
    <w:rsid w:val="008B023B"/>
    <w:rsid w:val="008B1523"/>
    <w:rsid w:val="008B2D7A"/>
    <w:rsid w:val="008B35BE"/>
    <w:rsid w:val="008B3775"/>
    <w:rsid w:val="008B3AA6"/>
    <w:rsid w:val="008B3FED"/>
    <w:rsid w:val="008B4CBD"/>
    <w:rsid w:val="008B6B4F"/>
    <w:rsid w:val="008B6BEA"/>
    <w:rsid w:val="008B6CF9"/>
    <w:rsid w:val="008C08FE"/>
    <w:rsid w:val="008C2597"/>
    <w:rsid w:val="008C38F8"/>
    <w:rsid w:val="008C5256"/>
    <w:rsid w:val="008D07D1"/>
    <w:rsid w:val="008D0A0D"/>
    <w:rsid w:val="008D0B42"/>
    <w:rsid w:val="008D0CA1"/>
    <w:rsid w:val="008D1105"/>
    <w:rsid w:val="008D205C"/>
    <w:rsid w:val="008D42BD"/>
    <w:rsid w:val="008D439E"/>
    <w:rsid w:val="008D4AD6"/>
    <w:rsid w:val="008D4ADB"/>
    <w:rsid w:val="008D4B3A"/>
    <w:rsid w:val="008D6058"/>
    <w:rsid w:val="008D66DF"/>
    <w:rsid w:val="008D720A"/>
    <w:rsid w:val="008D7656"/>
    <w:rsid w:val="008D7943"/>
    <w:rsid w:val="008E027F"/>
    <w:rsid w:val="008E0331"/>
    <w:rsid w:val="008E060A"/>
    <w:rsid w:val="008E0823"/>
    <w:rsid w:val="008E0944"/>
    <w:rsid w:val="008E0F5C"/>
    <w:rsid w:val="008E10A8"/>
    <w:rsid w:val="008E141B"/>
    <w:rsid w:val="008E21FA"/>
    <w:rsid w:val="008E2443"/>
    <w:rsid w:val="008E28EA"/>
    <w:rsid w:val="008E2FE6"/>
    <w:rsid w:val="008E35E0"/>
    <w:rsid w:val="008E3963"/>
    <w:rsid w:val="008E419A"/>
    <w:rsid w:val="008E4A91"/>
    <w:rsid w:val="008E5225"/>
    <w:rsid w:val="008E543E"/>
    <w:rsid w:val="008E5C43"/>
    <w:rsid w:val="008E6C53"/>
    <w:rsid w:val="008E7B11"/>
    <w:rsid w:val="008E7BD2"/>
    <w:rsid w:val="008E7CA1"/>
    <w:rsid w:val="008F03E3"/>
    <w:rsid w:val="008F0831"/>
    <w:rsid w:val="008F1350"/>
    <w:rsid w:val="008F192F"/>
    <w:rsid w:val="008F1F98"/>
    <w:rsid w:val="008F3258"/>
    <w:rsid w:val="008F5AE0"/>
    <w:rsid w:val="008F74C3"/>
    <w:rsid w:val="008F7E65"/>
    <w:rsid w:val="00901665"/>
    <w:rsid w:val="00902D6C"/>
    <w:rsid w:val="00902E90"/>
    <w:rsid w:val="009037FB"/>
    <w:rsid w:val="00903A60"/>
    <w:rsid w:val="00903B4A"/>
    <w:rsid w:val="0090633E"/>
    <w:rsid w:val="009069EF"/>
    <w:rsid w:val="00907C3F"/>
    <w:rsid w:val="0091069F"/>
    <w:rsid w:val="009108FE"/>
    <w:rsid w:val="009109C7"/>
    <w:rsid w:val="00910C5C"/>
    <w:rsid w:val="0091183A"/>
    <w:rsid w:val="009119D6"/>
    <w:rsid w:val="00911D30"/>
    <w:rsid w:val="00912680"/>
    <w:rsid w:val="009141B8"/>
    <w:rsid w:val="00914475"/>
    <w:rsid w:val="00914A66"/>
    <w:rsid w:val="00914B66"/>
    <w:rsid w:val="00914BBF"/>
    <w:rsid w:val="00915F72"/>
    <w:rsid w:val="009163EF"/>
    <w:rsid w:val="00916474"/>
    <w:rsid w:val="00916ECF"/>
    <w:rsid w:val="00917BC3"/>
    <w:rsid w:val="0092190A"/>
    <w:rsid w:val="00921F7B"/>
    <w:rsid w:val="00922006"/>
    <w:rsid w:val="0092200F"/>
    <w:rsid w:val="009226F5"/>
    <w:rsid w:val="00922856"/>
    <w:rsid w:val="00922C01"/>
    <w:rsid w:val="009233B0"/>
    <w:rsid w:val="00924E6F"/>
    <w:rsid w:val="00925471"/>
    <w:rsid w:val="00925C13"/>
    <w:rsid w:val="009262F5"/>
    <w:rsid w:val="00926311"/>
    <w:rsid w:val="0092650E"/>
    <w:rsid w:val="009269E8"/>
    <w:rsid w:val="009279C3"/>
    <w:rsid w:val="00927D3C"/>
    <w:rsid w:val="009303D8"/>
    <w:rsid w:val="00930C1D"/>
    <w:rsid w:val="00930E12"/>
    <w:rsid w:val="00933255"/>
    <w:rsid w:val="00935AF7"/>
    <w:rsid w:val="00935B60"/>
    <w:rsid w:val="009361F0"/>
    <w:rsid w:val="009363D3"/>
    <w:rsid w:val="009366A7"/>
    <w:rsid w:val="00937049"/>
    <w:rsid w:val="009408F8"/>
    <w:rsid w:val="00940EC7"/>
    <w:rsid w:val="00940F8B"/>
    <w:rsid w:val="009417FD"/>
    <w:rsid w:val="00942CEE"/>
    <w:rsid w:val="009432F8"/>
    <w:rsid w:val="0094330E"/>
    <w:rsid w:val="009435C5"/>
    <w:rsid w:val="00943803"/>
    <w:rsid w:val="00944BD6"/>
    <w:rsid w:val="00945950"/>
    <w:rsid w:val="00945EB6"/>
    <w:rsid w:val="00945F0A"/>
    <w:rsid w:val="0094650F"/>
    <w:rsid w:val="0095048B"/>
    <w:rsid w:val="009504C0"/>
    <w:rsid w:val="00950C50"/>
    <w:rsid w:val="00951038"/>
    <w:rsid w:val="00951507"/>
    <w:rsid w:val="00952601"/>
    <w:rsid w:val="00952DC9"/>
    <w:rsid w:val="00952F81"/>
    <w:rsid w:val="00953929"/>
    <w:rsid w:val="00954925"/>
    <w:rsid w:val="00954E76"/>
    <w:rsid w:val="00955AA4"/>
    <w:rsid w:val="00955D76"/>
    <w:rsid w:val="0095653D"/>
    <w:rsid w:val="00960E65"/>
    <w:rsid w:val="00961935"/>
    <w:rsid w:val="0096274E"/>
    <w:rsid w:val="00964423"/>
    <w:rsid w:val="00965780"/>
    <w:rsid w:val="0096620D"/>
    <w:rsid w:val="009665F4"/>
    <w:rsid w:val="00966FB7"/>
    <w:rsid w:val="009675A6"/>
    <w:rsid w:val="00970709"/>
    <w:rsid w:val="00970D1D"/>
    <w:rsid w:val="00971CBA"/>
    <w:rsid w:val="00972DE2"/>
    <w:rsid w:val="00973FE0"/>
    <w:rsid w:val="00974D63"/>
    <w:rsid w:val="009751FC"/>
    <w:rsid w:val="00975692"/>
    <w:rsid w:val="00975783"/>
    <w:rsid w:val="00975F61"/>
    <w:rsid w:val="00976833"/>
    <w:rsid w:val="00981901"/>
    <w:rsid w:val="00983AC5"/>
    <w:rsid w:val="00983B98"/>
    <w:rsid w:val="00984255"/>
    <w:rsid w:val="009842FA"/>
    <w:rsid w:val="009853EE"/>
    <w:rsid w:val="009853F9"/>
    <w:rsid w:val="00985D1A"/>
    <w:rsid w:val="00985D24"/>
    <w:rsid w:val="009864BE"/>
    <w:rsid w:val="009864E0"/>
    <w:rsid w:val="009865D8"/>
    <w:rsid w:val="009869DB"/>
    <w:rsid w:val="0098707A"/>
    <w:rsid w:val="00990FDD"/>
    <w:rsid w:val="00991FE2"/>
    <w:rsid w:val="00993A76"/>
    <w:rsid w:val="009952DD"/>
    <w:rsid w:val="00995788"/>
    <w:rsid w:val="00995CA4"/>
    <w:rsid w:val="009963AC"/>
    <w:rsid w:val="009964B0"/>
    <w:rsid w:val="009A014A"/>
    <w:rsid w:val="009A0884"/>
    <w:rsid w:val="009A1174"/>
    <w:rsid w:val="009A2A25"/>
    <w:rsid w:val="009A3622"/>
    <w:rsid w:val="009A4752"/>
    <w:rsid w:val="009A4ED4"/>
    <w:rsid w:val="009A4FE4"/>
    <w:rsid w:val="009A5292"/>
    <w:rsid w:val="009A5334"/>
    <w:rsid w:val="009A5B92"/>
    <w:rsid w:val="009A64C8"/>
    <w:rsid w:val="009A6BC1"/>
    <w:rsid w:val="009A7AD6"/>
    <w:rsid w:val="009B0D49"/>
    <w:rsid w:val="009B1069"/>
    <w:rsid w:val="009B180C"/>
    <w:rsid w:val="009B1D69"/>
    <w:rsid w:val="009B366C"/>
    <w:rsid w:val="009B4C86"/>
    <w:rsid w:val="009B5A5E"/>
    <w:rsid w:val="009B6C2A"/>
    <w:rsid w:val="009B7BA2"/>
    <w:rsid w:val="009B7F7E"/>
    <w:rsid w:val="009C0EEA"/>
    <w:rsid w:val="009C22B1"/>
    <w:rsid w:val="009C2E25"/>
    <w:rsid w:val="009C3300"/>
    <w:rsid w:val="009C3602"/>
    <w:rsid w:val="009C36AB"/>
    <w:rsid w:val="009C5F89"/>
    <w:rsid w:val="009C6381"/>
    <w:rsid w:val="009C722F"/>
    <w:rsid w:val="009C73EB"/>
    <w:rsid w:val="009D003C"/>
    <w:rsid w:val="009D0440"/>
    <w:rsid w:val="009D0F85"/>
    <w:rsid w:val="009D1250"/>
    <w:rsid w:val="009D1AB5"/>
    <w:rsid w:val="009D3052"/>
    <w:rsid w:val="009D465D"/>
    <w:rsid w:val="009D4D74"/>
    <w:rsid w:val="009D5602"/>
    <w:rsid w:val="009D5861"/>
    <w:rsid w:val="009D5C97"/>
    <w:rsid w:val="009D6137"/>
    <w:rsid w:val="009D7909"/>
    <w:rsid w:val="009E09C8"/>
    <w:rsid w:val="009E3BC0"/>
    <w:rsid w:val="009E40AC"/>
    <w:rsid w:val="009E4983"/>
    <w:rsid w:val="009E5582"/>
    <w:rsid w:val="009E7C42"/>
    <w:rsid w:val="009F3D63"/>
    <w:rsid w:val="009F3EB1"/>
    <w:rsid w:val="009F41A6"/>
    <w:rsid w:val="009F46A4"/>
    <w:rsid w:val="009F49E2"/>
    <w:rsid w:val="009F67B7"/>
    <w:rsid w:val="009F7F60"/>
    <w:rsid w:val="00A0023D"/>
    <w:rsid w:val="00A00768"/>
    <w:rsid w:val="00A00905"/>
    <w:rsid w:val="00A00B8F"/>
    <w:rsid w:val="00A0359F"/>
    <w:rsid w:val="00A03E54"/>
    <w:rsid w:val="00A04C5D"/>
    <w:rsid w:val="00A06653"/>
    <w:rsid w:val="00A07283"/>
    <w:rsid w:val="00A0795E"/>
    <w:rsid w:val="00A10A7F"/>
    <w:rsid w:val="00A10B31"/>
    <w:rsid w:val="00A10BC3"/>
    <w:rsid w:val="00A11240"/>
    <w:rsid w:val="00A117A6"/>
    <w:rsid w:val="00A11E9A"/>
    <w:rsid w:val="00A131F3"/>
    <w:rsid w:val="00A13C33"/>
    <w:rsid w:val="00A13C4D"/>
    <w:rsid w:val="00A13DEF"/>
    <w:rsid w:val="00A1418A"/>
    <w:rsid w:val="00A14581"/>
    <w:rsid w:val="00A149A0"/>
    <w:rsid w:val="00A14C37"/>
    <w:rsid w:val="00A1655F"/>
    <w:rsid w:val="00A173FD"/>
    <w:rsid w:val="00A1748C"/>
    <w:rsid w:val="00A20068"/>
    <w:rsid w:val="00A20921"/>
    <w:rsid w:val="00A20AAA"/>
    <w:rsid w:val="00A21ED0"/>
    <w:rsid w:val="00A21FC8"/>
    <w:rsid w:val="00A2313A"/>
    <w:rsid w:val="00A236A2"/>
    <w:rsid w:val="00A24610"/>
    <w:rsid w:val="00A26230"/>
    <w:rsid w:val="00A27C90"/>
    <w:rsid w:val="00A27E6B"/>
    <w:rsid w:val="00A3034C"/>
    <w:rsid w:val="00A315F2"/>
    <w:rsid w:val="00A32758"/>
    <w:rsid w:val="00A32FA1"/>
    <w:rsid w:val="00A338A7"/>
    <w:rsid w:val="00A33940"/>
    <w:rsid w:val="00A340B0"/>
    <w:rsid w:val="00A361F7"/>
    <w:rsid w:val="00A366D4"/>
    <w:rsid w:val="00A36C07"/>
    <w:rsid w:val="00A36E32"/>
    <w:rsid w:val="00A41913"/>
    <w:rsid w:val="00A425C1"/>
    <w:rsid w:val="00A4265A"/>
    <w:rsid w:val="00A426EF"/>
    <w:rsid w:val="00A42BB3"/>
    <w:rsid w:val="00A43DC7"/>
    <w:rsid w:val="00A45300"/>
    <w:rsid w:val="00A45A0A"/>
    <w:rsid w:val="00A462A2"/>
    <w:rsid w:val="00A463FC"/>
    <w:rsid w:val="00A46646"/>
    <w:rsid w:val="00A46A51"/>
    <w:rsid w:val="00A46C70"/>
    <w:rsid w:val="00A47619"/>
    <w:rsid w:val="00A5076F"/>
    <w:rsid w:val="00A516EF"/>
    <w:rsid w:val="00A5191B"/>
    <w:rsid w:val="00A51A92"/>
    <w:rsid w:val="00A524E9"/>
    <w:rsid w:val="00A52A42"/>
    <w:rsid w:val="00A52A5E"/>
    <w:rsid w:val="00A52FC3"/>
    <w:rsid w:val="00A553C1"/>
    <w:rsid w:val="00A56229"/>
    <w:rsid w:val="00A56DE4"/>
    <w:rsid w:val="00A574AF"/>
    <w:rsid w:val="00A601CF"/>
    <w:rsid w:val="00A60A93"/>
    <w:rsid w:val="00A60DC5"/>
    <w:rsid w:val="00A60EAA"/>
    <w:rsid w:val="00A613D8"/>
    <w:rsid w:val="00A61856"/>
    <w:rsid w:val="00A62485"/>
    <w:rsid w:val="00A64950"/>
    <w:rsid w:val="00A65B14"/>
    <w:rsid w:val="00A65FAC"/>
    <w:rsid w:val="00A66B9D"/>
    <w:rsid w:val="00A67398"/>
    <w:rsid w:val="00A6779D"/>
    <w:rsid w:val="00A67C96"/>
    <w:rsid w:val="00A713A0"/>
    <w:rsid w:val="00A73A22"/>
    <w:rsid w:val="00A744C6"/>
    <w:rsid w:val="00A745B7"/>
    <w:rsid w:val="00A74E6E"/>
    <w:rsid w:val="00A76909"/>
    <w:rsid w:val="00A7710D"/>
    <w:rsid w:val="00A772B3"/>
    <w:rsid w:val="00A7745B"/>
    <w:rsid w:val="00A77641"/>
    <w:rsid w:val="00A7768A"/>
    <w:rsid w:val="00A8001C"/>
    <w:rsid w:val="00A800AE"/>
    <w:rsid w:val="00A8034A"/>
    <w:rsid w:val="00A81040"/>
    <w:rsid w:val="00A8113D"/>
    <w:rsid w:val="00A8143E"/>
    <w:rsid w:val="00A81A54"/>
    <w:rsid w:val="00A81D52"/>
    <w:rsid w:val="00A82D89"/>
    <w:rsid w:val="00A834B0"/>
    <w:rsid w:val="00A83636"/>
    <w:rsid w:val="00A862DD"/>
    <w:rsid w:val="00A86706"/>
    <w:rsid w:val="00A90485"/>
    <w:rsid w:val="00A9060B"/>
    <w:rsid w:val="00A90D1A"/>
    <w:rsid w:val="00A91515"/>
    <w:rsid w:val="00A92867"/>
    <w:rsid w:val="00A93EAC"/>
    <w:rsid w:val="00A946F9"/>
    <w:rsid w:val="00A94965"/>
    <w:rsid w:val="00A955DD"/>
    <w:rsid w:val="00A95FB5"/>
    <w:rsid w:val="00A96326"/>
    <w:rsid w:val="00A96528"/>
    <w:rsid w:val="00A96899"/>
    <w:rsid w:val="00A96997"/>
    <w:rsid w:val="00A96A7C"/>
    <w:rsid w:val="00A9767B"/>
    <w:rsid w:val="00A97B0E"/>
    <w:rsid w:val="00A97EAF"/>
    <w:rsid w:val="00AA19F4"/>
    <w:rsid w:val="00AA1DEA"/>
    <w:rsid w:val="00AA28B1"/>
    <w:rsid w:val="00AA36CB"/>
    <w:rsid w:val="00AA3826"/>
    <w:rsid w:val="00AA40CF"/>
    <w:rsid w:val="00AA5428"/>
    <w:rsid w:val="00AA5451"/>
    <w:rsid w:val="00AA5674"/>
    <w:rsid w:val="00AA61D1"/>
    <w:rsid w:val="00AA68EF"/>
    <w:rsid w:val="00AA6C7A"/>
    <w:rsid w:val="00AA7414"/>
    <w:rsid w:val="00AB0573"/>
    <w:rsid w:val="00AB1151"/>
    <w:rsid w:val="00AB478D"/>
    <w:rsid w:val="00AB5738"/>
    <w:rsid w:val="00AB5E80"/>
    <w:rsid w:val="00AB6C30"/>
    <w:rsid w:val="00AB774B"/>
    <w:rsid w:val="00AB7919"/>
    <w:rsid w:val="00AB7979"/>
    <w:rsid w:val="00AB7BCF"/>
    <w:rsid w:val="00AC1492"/>
    <w:rsid w:val="00AC1FD0"/>
    <w:rsid w:val="00AC360F"/>
    <w:rsid w:val="00AC465D"/>
    <w:rsid w:val="00AC57F0"/>
    <w:rsid w:val="00AC5B3C"/>
    <w:rsid w:val="00AC5BF2"/>
    <w:rsid w:val="00AC5DB1"/>
    <w:rsid w:val="00AC5FE9"/>
    <w:rsid w:val="00AC694B"/>
    <w:rsid w:val="00AC6C30"/>
    <w:rsid w:val="00AC7972"/>
    <w:rsid w:val="00AD034C"/>
    <w:rsid w:val="00AD06AC"/>
    <w:rsid w:val="00AD097D"/>
    <w:rsid w:val="00AD0DD3"/>
    <w:rsid w:val="00AD1124"/>
    <w:rsid w:val="00AD1962"/>
    <w:rsid w:val="00AD1EC1"/>
    <w:rsid w:val="00AD2184"/>
    <w:rsid w:val="00AD2434"/>
    <w:rsid w:val="00AD2923"/>
    <w:rsid w:val="00AD3788"/>
    <w:rsid w:val="00AD3957"/>
    <w:rsid w:val="00AD4727"/>
    <w:rsid w:val="00AD4A9C"/>
    <w:rsid w:val="00AD4B7B"/>
    <w:rsid w:val="00AD5337"/>
    <w:rsid w:val="00AD56AC"/>
    <w:rsid w:val="00AD6B8C"/>
    <w:rsid w:val="00AD7507"/>
    <w:rsid w:val="00AD7C0E"/>
    <w:rsid w:val="00AE0310"/>
    <w:rsid w:val="00AE0771"/>
    <w:rsid w:val="00AE1547"/>
    <w:rsid w:val="00AE1702"/>
    <w:rsid w:val="00AE18B1"/>
    <w:rsid w:val="00AE1950"/>
    <w:rsid w:val="00AE2653"/>
    <w:rsid w:val="00AE37A3"/>
    <w:rsid w:val="00AE44F0"/>
    <w:rsid w:val="00AE482B"/>
    <w:rsid w:val="00AE4DCA"/>
    <w:rsid w:val="00AE576B"/>
    <w:rsid w:val="00AE6694"/>
    <w:rsid w:val="00AE683F"/>
    <w:rsid w:val="00AE71A2"/>
    <w:rsid w:val="00AE72C6"/>
    <w:rsid w:val="00AE7846"/>
    <w:rsid w:val="00AE7E2B"/>
    <w:rsid w:val="00AF044D"/>
    <w:rsid w:val="00AF069A"/>
    <w:rsid w:val="00AF36D6"/>
    <w:rsid w:val="00AF3C37"/>
    <w:rsid w:val="00AF4C5D"/>
    <w:rsid w:val="00AF4F67"/>
    <w:rsid w:val="00AF5617"/>
    <w:rsid w:val="00AF5934"/>
    <w:rsid w:val="00B0057A"/>
    <w:rsid w:val="00B01705"/>
    <w:rsid w:val="00B01A8E"/>
    <w:rsid w:val="00B01B6E"/>
    <w:rsid w:val="00B03442"/>
    <w:rsid w:val="00B0461A"/>
    <w:rsid w:val="00B0510C"/>
    <w:rsid w:val="00B05254"/>
    <w:rsid w:val="00B052CC"/>
    <w:rsid w:val="00B05531"/>
    <w:rsid w:val="00B07334"/>
    <w:rsid w:val="00B07BBF"/>
    <w:rsid w:val="00B10961"/>
    <w:rsid w:val="00B10E19"/>
    <w:rsid w:val="00B1172D"/>
    <w:rsid w:val="00B11CF6"/>
    <w:rsid w:val="00B12062"/>
    <w:rsid w:val="00B13AB2"/>
    <w:rsid w:val="00B1401E"/>
    <w:rsid w:val="00B14728"/>
    <w:rsid w:val="00B14C21"/>
    <w:rsid w:val="00B16468"/>
    <w:rsid w:val="00B16F31"/>
    <w:rsid w:val="00B203C8"/>
    <w:rsid w:val="00B2081C"/>
    <w:rsid w:val="00B2192F"/>
    <w:rsid w:val="00B21CC1"/>
    <w:rsid w:val="00B22294"/>
    <w:rsid w:val="00B2269C"/>
    <w:rsid w:val="00B23F1E"/>
    <w:rsid w:val="00B241D1"/>
    <w:rsid w:val="00B25266"/>
    <w:rsid w:val="00B258F2"/>
    <w:rsid w:val="00B306C5"/>
    <w:rsid w:val="00B32D4A"/>
    <w:rsid w:val="00B34A73"/>
    <w:rsid w:val="00B34D4A"/>
    <w:rsid w:val="00B35E2A"/>
    <w:rsid w:val="00B36D33"/>
    <w:rsid w:val="00B37937"/>
    <w:rsid w:val="00B37E8C"/>
    <w:rsid w:val="00B4085C"/>
    <w:rsid w:val="00B408F7"/>
    <w:rsid w:val="00B40926"/>
    <w:rsid w:val="00B40B46"/>
    <w:rsid w:val="00B4138A"/>
    <w:rsid w:val="00B41391"/>
    <w:rsid w:val="00B43ABA"/>
    <w:rsid w:val="00B43D7F"/>
    <w:rsid w:val="00B43EB6"/>
    <w:rsid w:val="00B44965"/>
    <w:rsid w:val="00B44E27"/>
    <w:rsid w:val="00B45648"/>
    <w:rsid w:val="00B46968"/>
    <w:rsid w:val="00B47C7F"/>
    <w:rsid w:val="00B5140A"/>
    <w:rsid w:val="00B51429"/>
    <w:rsid w:val="00B51FA5"/>
    <w:rsid w:val="00B5216E"/>
    <w:rsid w:val="00B521A7"/>
    <w:rsid w:val="00B52475"/>
    <w:rsid w:val="00B524B4"/>
    <w:rsid w:val="00B525D0"/>
    <w:rsid w:val="00B526C8"/>
    <w:rsid w:val="00B528E6"/>
    <w:rsid w:val="00B52BAB"/>
    <w:rsid w:val="00B52CC8"/>
    <w:rsid w:val="00B53046"/>
    <w:rsid w:val="00B53CFF"/>
    <w:rsid w:val="00B53E24"/>
    <w:rsid w:val="00B541A3"/>
    <w:rsid w:val="00B54677"/>
    <w:rsid w:val="00B54680"/>
    <w:rsid w:val="00B549C0"/>
    <w:rsid w:val="00B54C1C"/>
    <w:rsid w:val="00B554EE"/>
    <w:rsid w:val="00B55B0B"/>
    <w:rsid w:val="00B5654A"/>
    <w:rsid w:val="00B56A6D"/>
    <w:rsid w:val="00B60B6F"/>
    <w:rsid w:val="00B60F20"/>
    <w:rsid w:val="00B6124B"/>
    <w:rsid w:val="00B6251B"/>
    <w:rsid w:val="00B6255E"/>
    <w:rsid w:val="00B625AC"/>
    <w:rsid w:val="00B63138"/>
    <w:rsid w:val="00B64236"/>
    <w:rsid w:val="00B6490D"/>
    <w:rsid w:val="00B65AEC"/>
    <w:rsid w:val="00B66321"/>
    <w:rsid w:val="00B66C6A"/>
    <w:rsid w:val="00B670E5"/>
    <w:rsid w:val="00B67E54"/>
    <w:rsid w:val="00B70825"/>
    <w:rsid w:val="00B70A9F"/>
    <w:rsid w:val="00B71399"/>
    <w:rsid w:val="00B71F65"/>
    <w:rsid w:val="00B72527"/>
    <w:rsid w:val="00B7271F"/>
    <w:rsid w:val="00B7404F"/>
    <w:rsid w:val="00B74528"/>
    <w:rsid w:val="00B74953"/>
    <w:rsid w:val="00B74FCB"/>
    <w:rsid w:val="00B77B91"/>
    <w:rsid w:val="00B80452"/>
    <w:rsid w:val="00B80DA7"/>
    <w:rsid w:val="00B81034"/>
    <w:rsid w:val="00B82A7A"/>
    <w:rsid w:val="00B82E97"/>
    <w:rsid w:val="00B84776"/>
    <w:rsid w:val="00B84A1C"/>
    <w:rsid w:val="00B8611C"/>
    <w:rsid w:val="00B86FDA"/>
    <w:rsid w:val="00B87087"/>
    <w:rsid w:val="00B8736C"/>
    <w:rsid w:val="00B87661"/>
    <w:rsid w:val="00B877EA"/>
    <w:rsid w:val="00B87ABD"/>
    <w:rsid w:val="00B87F21"/>
    <w:rsid w:val="00B905FB"/>
    <w:rsid w:val="00B909BF"/>
    <w:rsid w:val="00B9147C"/>
    <w:rsid w:val="00B91538"/>
    <w:rsid w:val="00B917B8"/>
    <w:rsid w:val="00B92826"/>
    <w:rsid w:val="00B93188"/>
    <w:rsid w:val="00B9456E"/>
    <w:rsid w:val="00B94929"/>
    <w:rsid w:val="00B94A1F"/>
    <w:rsid w:val="00B95737"/>
    <w:rsid w:val="00B96C9F"/>
    <w:rsid w:val="00B96E34"/>
    <w:rsid w:val="00B97296"/>
    <w:rsid w:val="00B9795B"/>
    <w:rsid w:val="00B97F51"/>
    <w:rsid w:val="00BA1100"/>
    <w:rsid w:val="00BA12F6"/>
    <w:rsid w:val="00BA1851"/>
    <w:rsid w:val="00BA2666"/>
    <w:rsid w:val="00BA267A"/>
    <w:rsid w:val="00BA2734"/>
    <w:rsid w:val="00BA2EC4"/>
    <w:rsid w:val="00BA2F2B"/>
    <w:rsid w:val="00BA4093"/>
    <w:rsid w:val="00BA4203"/>
    <w:rsid w:val="00BA43ED"/>
    <w:rsid w:val="00BA574E"/>
    <w:rsid w:val="00BA5AE1"/>
    <w:rsid w:val="00BA6896"/>
    <w:rsid w:val="00BA6F3A"/>
    <w:rsid w:val="00BB0FC7"/>
    <w:rsid w:val="00BB1D43"/>
    <w:rsid w:val="00BB1DBC"/>
    <w:rsid w:val="00BB2C70"/>
    <w:rsid w:val="00BB4E7F"/>
    <w:rsid w:val="00BB5998"/>
    <w:rsid w:val="00BB61B0"/>
    <w:rsid w:val="00BB65EF"/>
    <w:rsid w:val="00BB6839"/>
    <w:rsid w:val="00BC0A7C"/>
    <w:rsid w:val="00BC0BBF"/>
    <w:rsid w:val="00BC0C86"/>
    <w:rsid w:val="00BC20A0"/>
    <w:rsid w:val="00BC2701"/>
    <w:rsid w:val="00BC437C"/>
    <w:rsid w:val="00BC4ED5"/>
    <w:rsid w:val="00BC51D4"/>
    <w:rsid w:val="00BC60BA"/>
    <w:rsid w:val="00BC7C8E"/>
    <w:rsid w:val="00BD042F"/>
    <w:rsid w:val="00BD0958"/>
    <w:rsid w:val="00BD0D88"/>
    <w:rsid w:val="00BD0DFD"/>
    <w:rsid w:val="00BD0F74"/>
    <w:rsid w:val="00BD1077"/>
    <w:rsid w:val="00BD2ACD"/>
    <w:rsid w:val="00BD32E6"/>
    <w:rsid w:val="00BD348B"/>
    <w:rsid w:val="00BD368A"/>
    <w:rsid w:val="00BD3B66"/>
    <w:rsid w:val="00BD4187"/>
    <w:rsid w:val="00BD443D"/>
    <w:rsid w:val="00BE0172"/>
    <w:rsid w:val="00BE23A6"/>
    <w:rsid w:val="00BE255F"/>
    <w:rsid w:val="00BE3298"/>
    <w:rsid w:val="00BE4368"/>
    <w:rsid w:val="00BE4D18"/>
    <w:rsid w:val="00BE4F74"/>
    <w:rsid w:val="00BE53F8"/>
    <w:rsid w:val="00BE5825"/>
    <w:rsid w:val="00BE6382"/>
    <w:rsid w:val="00BE72C0"/>
    <w:rsid w:val="00BF179F"/>
    <w:rsid w:val="00BF2675"/>
    <w:rsid w:val="00BF26A4"/>
    <w:rsid w:val="00BF3BBF"/>
    <w:rsid w:val="00BF487A"/>
    <w:rsid w:val="00BF4A83"/>
    <w:rsid w:val="00BF55FE"/>
    <w:rsid w:val="00BF6BCB"/>
    <w:rsid w:val="00BF7086"/>
    <w:rsid w:val="00BF7728"/>
    <w:rsid w:val="00C000B1"/>
    <w:rsid w:val="00C0094B"/>
    <w:rsid w:val="00C00D8D"/>
    <w:rsid w:val="00C01F65"/>
    <w:rsid w:val="00C0317A"/>
    <w:rsid w:val="00C0323D"/>
    <w:rsid w:val="00C0364C"/>
    <w:rsid w:val="00C038D9"/>
    <w:rsid w:val="00C04DA7"/>
    <w:rsid w:val="00C04DBA"/>
    <w:rsid w:val="00C053A8"/>
    <w:rsid w:val="00C05B31"/>
    <w:rsid w:val="00C067E8"/>
    <w:rsid w:val="00C0714B"/>
    <w:rsid w:val="00C11789"/>
    <w:rsid w:val="00C12515"/>
    <w:rsid w:val="00C1263D"/>
    <w:rsid w:val="00C126AD"/>
    <w:rsid w:val="00C13028"/>
    <w:rsid w:val="00C139DA"/>
    <w:rsid w:val="00C13A16"/>
    <w:rsid w:val="00C13F02"/>
    <w:rsid w:val="00C14665"/>
    <w:rsid w:val="00C15810"/>
    <w:rsid w:val="00C15A08"/>
    <w:rsid w:val="00C16088"/>
    <w:rsid w:val="00C16457"/>
    <w:rsid w:val="00C17F01"/>
    <w:rsid w:val="00C20651"/>
    <w:rsid w:val="00C2142F"/>
    <w:rsid w:val="00C21662"/>
    <w:rsid w:val="00C21C84"/>
    <w:rsid w:val="00C2266A"/>
    <w:rsid w:val="00C22955"/>
    <w:rsid w:val="00C23526"/>
    <w:rsid w:val="00C23B3D"/>
    <w:rsid w:val="00C24C0F"/>
    <w:rsid w:val="00C2528B"/>
    <w:rsid w:val="00C253AB"/>
    <w:rsid w:val="00C2587D"/>
    <w:rsid w:val="00C26A42"/>
    <w:rsid w:val="00C273D2"/>
    <w:rsid w:val="00C304DE"/>
    <w:rsid w:val="00C314EA"/>
    <w:rsid w:val="00C31B2A"/>
    <w:rsid w:val="00C32123"/>
    <w:rsid w:val="00C335FB"/>
    <w:rsid w:val="00C342F7"/>
    <w:rsid w:val="00C3444E"/>
    <w:rsid w:val="00C353B0"/>
    <w:rsid w:val="00C3545E"/>
    <w:rsid w:val="00C35FFB"/>
    <w:rsid w:val="00C36563"/>
    <w:rsid w:val="00C36822"/>
    <w:rsid w:val="00C3686B"/>
    <w:rsid w:val="00C36930"/>
    <w:rsid w:val="00C3724A"/>
    <w:rsid w:val="00C37D49"/>
    <w:rsid w:val="00C37D9A"/>
    <w:rsid w:val="00C40140"/>
    <w:rsid w:val="00C41808"/>
    <w:rsid w:val="00C41F13"/>
    <w:rsid w:val="00C43763"/>
    <w:rsid w:val="00C43C7E"/>
    <w:rsid w:val="00C4415B"/>
    <w:rsid w:val="00C4415F"/>
    <w:rsid w:val="00C444F9"/>
    <w:rsid w:val="00C44722"/>
    <w:rsid w:val="00C44B1E"/>
    <w:rsid w:val="00C4527A"/>
    <w:rsid w:val="00C45995"/>
    <w:rsid w:val="00C45C1A"/>
    <w:rsid w:val="00C46454"/>
    <w:rsid w:val="00C46548"/>
    <w:rsid w:val="00C50C27"/>
    <w:rsid w:val="00C51FA4"/>
    <w:rsid w:val="00C539E4"/>
    <w:rsid w:val="00C552BC"/>
    <w:rsid w:val="00C559C6"/>
    <w:rsid w:val="00C55AF8"/>
    <w:rsid w:val="00C56652"/>
    <w:rsid w:val="00C56B04"/>
    <w:rsid w:val="00C56E70"/>
    <w:rsid w:val="00C577ED"/>
    <w:rsid w:val="00C6145F"/>
    <w:rsid w:val="00C61468"/>
    <w:rsid w:val="00C61EC9"/>
    <w:rsid w:val="00C62C7B"/>
    <w:rsid w:val="00C63F71"/>
    <w:rsid w:val="00C64254"/>
    <w:rsid w:val="00C644EF"/>
    <w:rsid w:val="00C646DE"/>
    <w:rsid w:val="00C67180"/>
    <w:rsid w:val="00C67BF1"/>
    <w:rsid w:val="00C67C2F"/>
    <w:rsid w:val="00C70C82"/>
    <w:rsid w:val="00C7173A"/>
    <w:rsid w:val="00C72319"/>
    <w:rsid w:val="00C73987"/>
    <w:rsid w:val="00C73A55"/>
    <w:rsid w:val="00C740E9"/>
    <w:rsid w:val="00C742E2"/>
    <w:rsid w:val="00C77FE2"/>
    <w:rsid w:val="00C80ACD"/>
    <w:rsid w:val="00C80E8F"/>
    <w:rsid w:val="00C81CB4"/>
    <w:rsid w:val="00C8367A"/>
    <w:rsid w:val="00C84005"/>
    <w:rsid w:val="00C84C48"/>
    <w:rsid w:val="00C8543A"/>
    <w:rsid w:val="00C85760"/>
    <w:rsid w:val="00C861D8"/>
    <w:rsid w:val="00C8692E"/>
    <w:rsid w:val="00C86944"/>
    <w:rsid w:val="00C86E4B"/>
    <w:rsid w:val="00C86EE8"/>
    <w:rsid w:val="00C87244"/>
    <w:rsid w:val="00C876C4"/>
    <w:rsid w:val="00C912B4"/>
    <w:rsid w:val="00C919D9"/>
    <w:rsid w:val="00C92621"/>
    <w:rsid w:val="00C9264A"/>
    <w:rsid w:val="00C92727"/>
    <w:rsid w:val="00C93C7C"/>
    <w:rsid w:val="00C93FB6"/>
    <w:rsid w:val="00C941F0"/>
    <w:rsid w:val="00C9584C"/>
    <w:rsid w:val="00C9625F"/>
    <w:rsid w:val="00C97121"/>
    <w:rsid w:val="00C975FB"/>
    <w:rsid w:val="00C976A1"/>
    <w:rsid w:val="00CA076E"/>
    <w:rsid w:val="00CA11F6"/>
    <w:rsid w:val="00CA1DC8"/>
    <w:rsid w:val="00CA20D0"/>
    <w:rsid w:val="00CA2B8E"/>
    <w:rsid w:val="00CA4C86"/>
    <w:rsid w:val="00CA5C07"/>
    <w:rsid w:val="00CA653D"/>
    <w:rsid w:val="00CA6637"/>
    <w:rsid w:val="00CA6EA6"/>
    <w:rsid w:val="00CA755B"/>
    <w:rsid w:val="00CB1109"/>
    <w:rsid w:val="00CB1539"/>
    <w:rsid w:val="00CB21A9"/>
    <w:rsid w:val="00CB2CC1"/>
    <w:rsid w:val="00CB3278"/>
    <w:rsid w:val="00CB56A3"/>
    <w:rsid w:val="00CB5C25"/>
    <w:rsid w:val="00CB6100"/>
    <w:rsid w:val="00CB6730"/>
    <w:rsid w:val="00CB6AA2"/>
    <w:rsid w:val="00CB7202"/>
    <w:rsid w:val="00CB7BDD"/>
    <w:rsid w:val="00CB7F17"/>
    <w:rsid w:val="00CC078A"/>
    <w:rsid w:val="00CC167E"/>
    <w:rsid w:val="00CC1C33"/>
    <w:rsid w:val="00CC3CB5"/>
    <w:rsid w:val="00CC47C1"/>
    <w:rsid w:val="00CC524F"/>
    <w:rsid w:val="00CC5977"/>
    <w:rsid w:val="00CC67E6"/>
    <w:rsid w:val="00CC7ADF"/>
    <w:rsid w:val="00CD239D"/>
    <w:rsid w:val="00CD404A"/>
    <w:rsid w:val="00CD4A92"/>
    <w:rsid w:val="00CD4B69"/>
    <w:rsid w:val="00CD4E67"/>
    <w:rsid w:val="00CD5891"/>
    <w:rsid w:val="00CD5D02"/>
    <w:rsid w:val="00CD6B5F"/>
    <w:rsid w:val="00CD6F3F"/>
    <w:rsid w:val="00CD75D9"/>
    <w:rsid w:val="00CD778A"/>
    <w:rsid w:val="00CE0192"/>
    <w:rsid w:val="00CE25C8"/>
    <w:rsid w:val="00CE271E"/>
    <w:rsid w:val="00CE56A0"/>
    <w:rsid w:val="00CE5752"/>
    <w:rsid w:val="00CE5B6C"/>
    <w:rsid w:val="00CE7087"/>
    <w:rsid w:val="00CE76B8"/>
    <w:rsid w:val="00CF01DB"/>
    <w:rsid w:val="00CF0381"/>
    <w:rsid w:val="00CF21A7"/>
    <w:rsid w:val="00CF2875"/>
    <w:rsid w:val="00CF2E53"/>
    <w:rsid w:val="00CF3069"/>
    <w:rsid w:val="00CF314A"/>
    <w:rsid w:val="00CF4646"/>
    <w:rsid w:val="00CF4B54"/>
    <w:rsid w:val="00CF53ED"/>
    <w:rsid w:val="00CF6ACD"/>
    <w:rsid w:val="00CF7445"/>
    <w:rsid w:val="00D005BD"/>
    <w:rsid w:val="00D0130A"/>
    <w:rsid w:val="00D01665"/>
    <w:rsid w:val="00D017C4"/>
    <w:rsid w:val="00D01BA1"/>
    <w:rsid w:val="00D0295F"/>
    <w:rsid w:val="00D04A42"/>
    <w:rsid w:val="00D06E7B"/>
    <w:rsid w:val="00D06EE4"/>
    <w:rsid w:val="00D06F31"/>
    <w:rsid w:val="00D10B30"/>
    <w:rsid w:val="00D10F08"/>
    <w:rsid w:val="00D123F0"/>
    <w:rsid w:val="00D1293B"/>
    <w:rsid w:val="00D13E08"/>
    <w:rsid w:val="00D14171"/>
    <w:rsid w:val="00D14528"/>
    <w:rsid w:val="00D158F5"/>
    <w:rsid w:val="00D161F6"/>
    <w:rsid w:val="00D17029"/>
    <w:rsid w:val="00D1716C"/>
    <w:rsid w:val="00D17475"/>
    <w:rsid w:val="00D1773B"/>
    <w:rsid w:val="00D209D4"/>
    <w:rsid w:val="00D20F82"/>
    <w:rsid w:val="00D2103B"/>
    <w:rsid w:val="00D21513"/>
    <w:rsid w:val="00D21DC9"/>
    <w:rsid w:val="00D2200F"/>
    <w:rsid w:val="00D22076"/>
    <w:rsid w:val="00D22536"/>
    <w:rsid w:val="00D22B1B"/>
    <w:rsid w:val="00D234DA"/>
    <w:rsid w:val="00D2393C"/>
    <w:rsid w:val="00D23E18"/>
    <w:rsid w:val="00D27ECD"/>
    <w:rsid w:val="00D3070E"/>
    <w:rsid w:val="00D30935"/>
    <w:rsid w:val="00D30D70"/>
    <w:rsid w:val="00D3122B"/>
    <w:rsid w:val="00D31B62"/>
    <w:rsid w:val="00D31B96"/>
    <w:rsid w:val="00D3226D"/>
    <w:rsid w:val="00D327C3"/>
    <w:rsid w:val="00D33B69"/>
    <w:rsid w:val="00D34E7B"/>
    <w:rsid w:val="00D36A3A"/>
    <w:rsid w:val="00D36ECB"/>
    <w:rsid w:val="00D41993"/>
    <w:rsid w:val="00D42C9C"/>
    <w:rsid w:val="00D439AF"/>
    <w:rsid w:val="00D449FE"/>
    <w:rsid w:val="00D45A4C"/>
    <w:rsid w:val="00D46112"/>
    <w:rsid w:val="00D46567"/>
    <w:rsid w:val="00D4670F"/>
    <w:rsid w:val="00D46AE1"/>
    <w:rsid w:val="00D47F1E"/>
    <w:rsid w:val="00D5113E"/>
    <w:rsid w:val="00D513B5"/>
    <w:rsid w:val="00D51440"/>
    <w:rsid w:val="00D514BA"/>
    <w:rsid w:val="00D514C3"/>
    <w:rsid w:val="00D51B62"/>
    <w:rsid w:val="00D5206D"/>
    <w:rsid w:val="00D5252E"/>
    <w:rsid w:val="00D528A6"/>
    <w:rsid w:val="00D5291E"/>
    <w:rsid w:val="00D53056"/>
    <w:rsid w:val="00D548D0"/>
    <w:rsid w:val="00D54DC2"/>
    <w:rsid w:val="00D5696B"/>
    <w:rsid w:val="00D570DE"/>
    <w:rsid w:val="00D573E5"/>
    <w:rsid w:val="00D5767F"/>
    <w:rsid w:val="00D57E2E"/>
    <w:rsid w:val="00D60751"/>
    <w:rsid w:val="00D60F34"/>
    <w:rsid w:val="00D61AE8"/>
    <w:rsid w:val="00D61F0D"/>
    <w:rsid w:val="00D62267"/>
    <w:rsid w:val="00D63141"/>
    <w:rsid w:val="00D63713"/>
    <w:rsid w:val="00D657D6"/>
    <w:rsid w:val="00D6700C"/>
    <w:rsid w:val="00D704E0"/>
    <w:rsid w:val="00D706C6"/>
    <w:rsid w:val="00D71E70"/>
    <w:rsid w:val="00D726C8"/>
    <w:rsid w:val="00D7274F"/>
    <w:rsid w:val="00D74336"/>
    <w:rsid w:val="00D74BE3"/>
    <w:rsid w:val="00D75474"/>
    <w:rsid w:val="00D75AFD"/>
    <w:rsid w:val="00D76F71"/>
    <w:rsid w:val="00D8098F"/>
    <w:rsid w:val="00D80AF1"/>
    <w:rsid w:val="00D820B0"/>
    <w:rsid w:val="00D82DCA"/>
    <w:rsid w:val="00D832B8"/>
    <w:rsid w:val="00D84100"/>
    <w:rsid w:val="00D84321"/>
    <w:rsid w:val="00D84E74"/>
    <w:rsid w:val="00D850C0"/>
    <w:rsid w:val="00D854F4"/>
    <w:rsid w:val="00D8718B"/>
    <w:rsid w:val="00D8749B"/>
    <w:rsid w:val="00D87EF4"/>
    <w:rsid w:val="00D902B8"/>
    <w:rsid w:val="00D90662"/>
    <w:rsid w:val="00D90F8A"/>
    <w:rsid w:val="00D92A6D"/>
    <w:rsid w:val="00D92F8C"/>
    <w:rsid w:val="00D937A2"/>
    <w:rsid w:val="00D937C7"/>
    <w:rsid w:val="00D93E3B"/>
    <w:rsid w:val="00D95D67"/>
    <w:rsid w:val="00D960E8"/>
    <w:rsid w:val="00D96477"/>
    <w:rsid w:val="00D97798"/>
    <w:rsid w:val="00DA01C6"/>
    <w:rsid w:val="00DA1240"/>
    <w:rsid w:val="00DA1C29"/>
    <w:rsid w:val="00DA1ECC"/>
    <w:rsid w:val="00DA1F14"/>
    <w:rsid w:val="00DA3437"/>
    <w:rsid w:val="00DA3904"/>
    <w:rsid w:val="00DA4084"/>
    <w:rsid w:val="00DA4DD9"/>
    <w:rsid w:val="00DA5AE0"/>
    <w:rsid w:val="00DA631A"/>
    <w:rsid w:val="00DA6334"/>
    <w:rsid w:val="00DA692C"/>
    <w:rsid w:val="00DA6ABA"/>
    <w:rsid w:val="00DB0842"/>
    <w:rsid w:val="00DB0EC9"/>
    <w:rsid w:val="00DB1ADE"/>
    <w:rsid w:val="00DB1D75"/>
    <w:rsid w:val="00DB30DC"/>
    <w:rsid w:val="00DB3182"/>
    <w:rsid w:val="00DB3841"/>
    <w:rsid w:val="00DB46B9"/>
    <w:rsid w:val="00DB5BA9"/>
    <w:rsid w:val="00DB7571"/>
    <w:rsid w:val="00DB7875"/>
    <w:rsid w:val="00DC1243"/>
    <w:rsid w:val="00DC13EA"/>
    <w:rsid w:val="00DC25BA"/>
    <w:rsid w:val="00DC27A5"/>
    <w:rsid w:val="00DC354D"/>
    <w:rsid w:val="00DC365D"/>
    <w:rsid w:val="00DC4828"/>
    <w:rsid w:val="00DC4CDC"/>
    <w:rsid w:val="00DC4E27"/>
    <w:rsid w:val="00DC5E15"/>
    <w:rsid w:val="00DC6F17"/>
    <w:rsid w:val="00DC77C2"/>
    <w:rsid w:val="00DD12B7"/>
    <w:rsid w:val="00DD2646"/>
    <w:rsid w:val="00DD2A4F"/>
    <w:rsid w:val="00DD2B38"/>
    <w:rsid w:val="00DD3E54"/>
    <w:rsid w:val="00DD447A"/>
    <w:rsid w:val="00DD45C4"/>
    <w:rsid w:val="00DD47BA"/>
    <w:rsid w:val="00DD5564"/>
    <w:rsid w:val="00DD5B72"/>
    <w:rsid w:val="00DD6482"/>
    <w:rsid w:val="00DD6623"/>
    <w:rsid w:val="00DD6F5B"/>
    <w:rsid w:val="00DD74C3"/>
    <w:rsid w:val="00DD7630"/>
    <w:rsid w:val="00DE07AA"/>
    <w:rsid w:val="00DE1B42"/>
    <w:rsid w:val="00DE2041"/>
    <w:rsid w:val="00DE26AA"/>
    <w:rsid w:val="00DE2DD0"/>
    <w:rsid w:val="00DE33DF"/>
    <w:rsid w:val="00DE3BB2"/>
    <w:rsid w:val="00DE46E6"/>
    <w:rsid w:val="00DE4BE3"/>
    <w:rsid w:val="00DE54EA"/>
    <w:rsid w:val="00DE5CED"/>
    <w:rsid w:val="00DF01C8"/>
    <w:rsid w:val="00DF0501"/>
    <w:rsid w:val="00DF0548"/>
    <w:rsid w:val="00DF0883"/>
    <w:rsid w:val="00DF0980"/>
    <w:rsid w:val="00DF0DAC"/>
    <w:rsid w:val="00DF2414"/>
    <w:rsid w:val="00DF2844"/>
    <w:rsid w:val="00DF2E68"/>
    <w:rsid w:val="00DF3CD6"/>
    <w:rsid w:val="00DF4968"/>
    <w:rsid w:val="00DF5D5F"/>
    <w:rsid w:val="00DF6168"/>
    <w:rsid w:val="00DF660B"/>
    <w:rsid w:val="00DF6C08"/>
    <w:rsid w:val="00DF755A"/>
    <w:rsid w:val="00DF75AF"/>
    <w:rsid w:val="00DF7B17"/>
    <w:rsid w:val="00E0012E"/>
    <w:rsid w:val="00E0050D"/>
    <w:rsid w:val="00E0059D"/>
    <w:rsid w:val="00E006A1"/>
    <w:rsid w:val="00E00848"/>
    <w:rsid w:val="00E0147D"/>
    <w:rsid w:val="00E0189E"/>
    <w:rsid w:val="00E01B64"/>
    <w:rsid w:val="00E02AAF"/>
    <w:rsid w:val="00E02C14"/>
    <w:rsid w:val="00E02F94"/>
    <w:rsid w:val="00E033B7"/>
    <w:rsid w:val="00E0365E"/>
    <w:rsid w:val="00E03E4B"/>
    <w:rsid w:val="00E04A3A"/>
    <w:rsid w:val="00E0546C"/>
    <w:rsid w:val="00E0585E"/>
    <w:rsid w:val="00E06BCB"/>
    <w:rsid w:val="00E10B69"/>
    <w:rsid w:val="00E10C18"/>
    <w:rsid w:val="00E10C82"/>
    <w:rsid w:val="00E13129"/>
    <w:rsid w:val="00E13D8A"/>
    <w:rsid w:val="00E15414"/>
    <w:rsid w:val="00E15CDE"/>
    <w:rsid w:val="00E15D85"/>
    <w:rsid w:val="00E17843"/>
    <w:rsid w:val="00E179B5"/>
    <w:rsid w:val="00E179D8"/>
    <w:rsid w:val="00E21A57"/>
    <w:rsid w:val="00E21AD7"/>
    <w:rsid w:val="00E21DAB"/>
    <w:rsid w:val="00E230E5"/>
    <w:rsid w:val="00E238C7"/>
    <w:rsid w:val="00E24A4C"/>
    <w:rsid w:val="00E25075"/>
    <w:rsid w:val="00E2529E"/>
    <w:rsid w:val="00E25691"/>
    <w:rsid w:val="00E25784"/>
    <w:rsid w:val="00E263D5"/>
    <w:rsid w:val="00E26DC5"/>
    <w:rsid w:val="00E27103"/>
    <w:rsid w:val="00E27634"/>
    <w:rsid w:val="00E317EC"/>
    <w:rsid w:val="00E32603"/>
    <w:rsid w:val="00E35349"/>
    <w:rsid w:val="00E35876"/>
    <w:rsid w:val="00E35C59"/>
    <w:rsid w:val="00E3771D"/>
    <w:rsid w:val="00E40576"/>
    <w:rsid w:val="00E41C6C"/>
    <w:rsid w:val="00E42404"/>
    <w:rsid w:val="00E43798"/>
    <w:rsid w:val="00E4450D"/>
    <w:rsid w:val="00E44668"/>
    <w:rsid w:val="00E463D9"/>
    <w:rsid w:val="00E5031C"/>
    <w:rsid w:val="00E51706"/>
    <w:rsid w:val="00E5235B"/>
    <w:rsid w:val="00E5239D"/>
    <w:rsid w:val="00E52876"/>
    <w:rsid w:val="00E52991"/>
    <w:rsid w:val="00E52E2C"/>
    <w:rsid w:val="00E537E2"/>
    <w:rsid w:val="00E54292"/>
    <w:rsid w:val="00E54586"/>
    <w:rsid w:val="00E55531"/>
    <w:rsid w:val="00E55BC0"/>
    <w:rsid w:val="00E56014"/>
    <w:rsid w:val="00E56AF6"/>
    <w:rsid w:val="00E60086"/>
    <w:rsid w:val="00E614F1"/>
    <w:rsid w:val="00E622B8"/>
    <w:rsid w:val="00E62621"/>
    <w:rsid w:val="00E62788"/>
    <w:rsid w:val="00E62821"/>
    <w:rsid w:val="00E64522"/>
    <w:rsid w:val="00E65160"/>
    <w:rsid w:val="00E65436"/>
    <w:rsid w:val="00E65AA2"/>
    <w:rsid w:val="00E6610E"/>
    <w:rsid w:val="00E664FA"/>
    <w:rsid w:val="00E6682E"/>
    <w:rsid w:val="00E66A46"/>
    <w:rsid w:val="00E66C2D"/>
    <w:rsid w:val="00E67871"/>
    <w:rsid w:val="00E67D4C"/>
    <w:rsid w:val="00E71688"/>
    <w:rsid w:val="00E7237C"/>
    <w:rsid w:val="00E7339A"/>
    <w:rsid w:val="00E7375D"/>
    <w:rsid w:val="00E73DB4"/>
    <w:rsid w:val="00E76091"/>
    <w:rsid w:val="00E76BC0"/>
    <w:rsid w:val="00E76D53"/>
    <w:rsid w:val="00E77416"/>
    <w:rsid w:val="00E77627"/>
    <w:rsid w:val="00E77BE7"/>
    <w:rsid w:val="00E8006D"/>
    <w:rsid w:val="00E803E6"/>
    <w:rsid w:val="00E80746"/>
    <w:rsid w:val="00E80D92"/>
    <w:rsid w:val="00E81FB8"/>
    <w:rsid w:val="00E82F83"/>
    <w:rsid w:val="00E831EF"/>
    <w:rsid w:val="00E83AA5"/>
    <w:rsid w:val="00E84AB8"/>
    <w:rsid w:val="00E85052"/>
    <w:rsid w:val="00E85524"/>
    <w:rsid w:val="00E87987"/>
    <w:rsid w:val="00E87D08"/>
    <w:rsid w:val="00E87DD1"/>
    <w:rsid w:val="00E9129F"/>
    <w:rsid w:val="00E916FA"/>
    <w:rsid w:val="00E91C49"/>
    <w:rsid w:val="00E9254D"/>
    <w:rsid w:val="00E927F7"/>
    <w:rsid w:val="00E92B41"/>
    <w:rsid w:val="00E9341D"/>
    <w:rsid w:val="00E9462B"/>
    <w:rsid w:val="00E94DD8"/>
    <w:rsid w:val="00E9514D"/>
    <w:rsid w:val="00E95524"/>
    <w:rsid w:val="00E95AF4"/>
    <w:rsid w:val="00E96004"/>
    <w:rsid w:val="00E963F9"/>
    <w:rsid w:val="00E9646B"/>
    <w:rsid w:val="00E96693"/>
    <w:rsid w:val="00E96990"/>
    <w:rsid w:val="00EA172D"/>
    <w:rsid w:val="00EA19EE"/>
    <w:rsid w:val="00EA2135"/>
    <w:rsid w:val="00EA37F3"/>
    <w:rsid w:val="00EA3AEB"/>
    <w:rsid w:val="00EA4558"/>
    <w:rsid w:val="00EA4C5C"/>
    <w:rsid w:val="00EA4CA2"/>
    <w:rsid w:val="00EA510D"/>
    <w:rsid w:val="00EA7E3C"/>
    <w:rsid w:val="00EB03B7"/>
    <w:rsid w:val="00EB0B16"/>
    <w:rsid w:val="00EB1679"/>
    <w:rsid w:val="00EB1979"/>
    <w:rsid w:val="00EB1A92"/>
    <w:rsid w:val="00EB2C27"/>
    <w:rsid w:val="00EB34A5"/>
    <w:rsid w:val="00EB4C3C"/>
    <w:rsid w:val="00EB4EDD"/>
    <w:rsid w:val="00EB5250"/>
    <w:rsid w:val="00EB5838"/>
    <w:rsid w:val="00EB630D"/>
    <w:rsid w:val="00EB64D9"/>
    <w:rsid w:val="00EB6829"/>
    <w:rsid w:val="00EB6AAA"/>
    <w:rsid w:val="00EC0E91"/>
    <w:rsid w:val="00EC156E"/>
    <w:rsid w:val="00EC17AD"/>
    <w:rsid w:val="00EC1DCC"/>
    <w:rsid w:val="00EC3332"/>
    <w:rsid w:val="00EC365C"/>
    <w:rsid w:val="00EC463F"/>
    <w:rsid w:val="00EC5CA0"/>
    <w:rsid w:val="00EC6064"/>
    <w:rsid w:val="00EC68EB"/>
    <w:rsid w:val="00EC6CA8"/>
    <w:rsid w:val="00EC7505"/>
    <w:rsid w:val="00ED0787"/>
    <w:rsid w:val="00ED08E7"/>
    <w:rsid w:val="00ED0D85"/>
    <w:rsid w:val="00ED1371"/>
    <w:rsid w:val="00ED1B1B"/>
    <w:rsid w:val="00ED28BA"/>
    <w:rsid w:val="00ED2B5E"/>
    <w:rsid w:val="00ED3431"/>
    <w:rsid w:val="00ED3DEB"/>
    <w:rsid w:val="00ED3E29"/>
    <w:rsid w:val="00ED5252"/>
    <w:rsid w:val="00ED5317"/>
    <w:rsid w:val="00ED5E64"/>
    <w:rsid w:val="00ED754B"/>
    <w:rsid w:val="00EE13A9"/>
    <w:rsid w:val="00EE147C"/>
    <w:rsid w:val="00EE2863"/>
    <w:rsid w:val="00EE2B6C"/>
    <w:rsid w:val="00EE3E80"/>
    <w:rsid w:val="00EE494C"/>
    <w:rsid w:val="00EE565A"/>
    <w:rsid w:val="00EE5A23"/>
    <w:rsid w:val="00EE6A6E"/>
    <w:rsid w:val="00EE766C"/>
    <w:rsid w:val="00EE79B2"/>
    <w:rsid w:val="00EE7CAE"/>
    <w:rsid w:val="00EE7E27"/>
    <w:rsid w:val="00EF0842"/>
    <w:rsid w:val="00EF1189"/>
    <w:rsid w:val="00EF13D4"/>
    <w:rsid w:val="00EF1641"/>
    <w:rsid w:val="00EF1A45"/>
    <w:rsid w:val="00EF204A"/>
    <w:rsid w:val="00EF21E1"/>
    <w:rsid w:val="00EF40CC"/>
    <w:rsid w:val="00EF5873"/>
    <w:rsid w:val="00EF6526"/>
    <w:rsid w:val="00EF6BFD"/>
    <w:rsid w:val="00EF7154"/>
    <w:rsid w:val="00EF7D9A"/>
    <w:rsid w:val="00EF7E70"/>
    <w:rsid w:val="00F0007E"/>
    <w:rsid w:val="00F003F5"/>
    <w:rsid w:val="00F01662"/>
    <w:rsid w:val="00F01B61"/>
    <w:rsid w:val="00F01F3D"/>
    <w:rsid w:val="00F03B58"/>
    <w:rsid w:val="00F04D5B"/>
    <w:rsid w:val="00F051FF"/>
    <w:rsid w:val="00F05563"/>
    <w:rsid w:val="00F05690"/>
    <w:rsid w:val="00F0574E"/>
    <w:rsid w:val="00F05D6F"/>
    <w:rsid w:val="00F06D56"/>
    <w:rsid w:val="00F07611"/>
    <w:rsid w:val="00F10CB2"/>
    <w:rsid w:val="00F11FDF"/>
    <w:rsid w:val="00F124F9"/>
    <w:rsid w:val="00F12E9D"/>
    <w:rsid w:val="00F14BD7"/>
    <w:rsid w:val="00F16478"/>
    <w:rsid w:val="00F178FE"/>
    <w:rsid w:val="00F207D7"/>
    <w:rsid w:val="00F20E01"/>
    <w:rsid w:val="00F22715"/>
    <w:rsid w:val="00F22CF4"/>
    <w:rsid w:val="00F233C7"/>
    <w:rsid w:val="00F247D1"/>
    <w:rsid w:val="00F248C3"/>
    <w:rsid w:val="00F2557C"/>
    <w:rsid w:val="00F25B70"/>
    <w:rsid w:val="00F2630E"/>
    <w:rsid w:val="00F26DB5"/>
    <w:rsid w:val="00F26E82"/>
    <w:rsid w:val="00F270C6"/>
    <w:rsid w:val="00F272B0"/>
    <w:rsid w:val="00F27F72"/>
    <w:rsid w:val="00F30043"/>
    <w:rsid w:val="00F30CAB"/>
    <w:rsid w:val="00F3144D"/>
    <w:rsid w:val="00F31888"/>
    <w:rsid w:val="00F324D9"/>
    <w:rsid w:val="00F32BB8"/>
    <w:rsid w:val="00F33048"/>
    <w:rsid w:val="00F33378"/>
    <w:rsid w:val="00F33568"/>
    <w:rsid w:val="00F335E5"/>
    <w:rsid w:val="00F33D26"/>
    <w:rsid w:val="00F3408C"/>
    <w:rsid w:val="00F3483B"/>
    <w:rsid w:val="00F35EA1"/>
    <w:rsid w:val="00F3643F"/>
    <w:rsid w:val="00F3678A"/>
    <w:rsid w:val="00F37C93"/>
    <w:rsid w:val="00F40AD7"/>
    <w:rsid w:val="00F410AB"/>
    <w:rsid w:val="00F42CB0"/>
    <w:rsid w:val="00F430B6"/>
    <w:rsid w:val="00F431C4"/>
    <w:rsid w:val="00F43D19"/>
    <w:rsid w:val="00F45704"/>
    <w:rsid w:val="00F45778"/>
    <w:rsid w:val="00F46AEE"/>
    <w:rsid w:val="00F46C81"/>
    <w:rsid w:val="00F510FD"/>
    <w:rsid w:val="00F5123A"/>
    <w:rsid w:val="00F5161E"/>
    <w:rsid w:val="00F52356"/>
    <w:rsid w:val="00F52E7A"/>
    <w:rsid w:val="00F5515C"/>
    <w:rsid w:val="00F56AB1"/>
    <w:rsid w:val="00F57CDC"/>
    <w:rsid w:val="00F57EC4"/>
    <w:rsid w:val="00F60573"/>
    <w:rsid w:val="00F60F6C"/>
    <w:rsid w:val="00F63187"/>
    <w:rsid w:val="00F63A25"/>
    <w:rsid w:val="00F63F80"/>
    <w:rsid w:val="00F6418A"/>
    <w:rsid w:val="00F64BE0"/>
    <w:rsid w:val="00F65343"/>
    <w:rsid w:val="00F657A0"/>
    <w:rsid w:val="00F66886"/>
    <w:rsid w:val="00F66F9C"/>
    <w:rsid w:val="00F678CD"/>
    <w:rsid w:val="00F711CC"/>
    <w:rsid w:val="00F71815"/>
    <w:rsid w:val="00F71AE1"/>
    <w:rsid w:val="00F71EB9"/>
    <w:rsid w:val="00F72119"/>
    <w:rsid w:val="00F729DE"/>
    <w:rsid w:val="00F72EDF"/>
    <w:rsid w:val="00F7369E"/>
    <w:rsid w:val="00F738E4"/>
    <w:rsid w:val="00F74470"/>
    <w:rsid w:val="00F74C68"/>
    <w:rsid w:val="00F74E97"/>
    <w:rsid w:val="00F76F0C"/>
    <w:rsid w:val="00F7708D"/>
    <w:rsid w:val="00F77484"/>
    <w:rsid w:val="00F77523"/>
    <w:rsid w:val="00F805FB"/>
    <w:rsid w:val="00F80E6D"/>
    <w:rsid w:val="00F8202D"/>
    <w:rsid w:val="00F82604"/>
    <w:rsid w:val="00F82B63"/>
    <w:rsid w:val="00F82E47"/>
    <w:rsid w:val="00F84014"/>
    <w:rsid w:val="00F84C8E"/>
    <w:rsid w:val="00F85677"/>
    <w:rsid w:val="00F85EC7"/>
    <w:rsid w:val="00F865BB"/>
    <w:rsid w:val="00F86862"/>
    <w:rsid w:val="00F8767D"/>
    <w:rsid w:val="00F878CB"/>
    <w:rsid w:val="00F87A8B"/>
    <w:rsid w:val="00F94A7B"/>
    <w:rsid w:val="00F955A6"/>
    <w:rsid w:val="00F9678A"/>
    <w:rsid w:val="00FA0576"/>
    <w:rsid w:val="00FA0C4E"/>
    <w:rsid w:val="00FA1ED1"/>
    <w:rsid w:val="00FA3387"/>
    <w:rsid w:val="00FA3445"/>
    <w:rsid w:val="00FA45A9"/>
    <w:rsid w:val="00FA4FE9"/>
    <w:rsid w:val="00FA6C32"/>
    <w:rsid w:val="00FA7FD3"/>
    <w:rsid w:val="00FB120D"/>
    <w:rsid w:val="00FB20F7"/>
    <w:rsid w:val="00FB2285"/>
    <w:rsid w:val="00FB2A0D"/>
    <w:rsid w:val="00FB369D"/>
    <w:rsid w:val="00FB3919"/>
    <w:rsid w:val="00FB49AE"/>
    <w:rsid w:val="00FB54D3"/>
    <w:rsid w:val="00FB6152"/>
    <w:rsid w:val="00FB66AB"/>
    <w:rsid w:val="00FB6B1F"/>
    <w:rsid w:val="00FB78D7"/>
    <w:rsid w:val="00FC0FA1"/>
    <w:rsid w:val="00FC11AD"/>
    <w:rsid w:val="00FC24C0"/>
    <w:rsid w:val="00FC2761"/>
    <w:rsid w:val="00FC363C"/>
    <w:rsid w:val="00FC389C"/>
    <w:rsid w:val="00FC3A71"/>
    <w:rsid w:val="00FC463D"/>
    <w:rsid w:val="00FC4B6F"/>
    <w:rsid w:val="00FC5BE1"/>
    <w:rsid w:val="00FC5E1E"/>
    <w:rsid w:val="00FC5EAA"/>
    <w:rsid w:val="00FC608D"/>
    <w:rsid w:val="00FC6730"/>
    <w:rsid w:val="00FC695C"/>
    <w:rsid w:val="00FC6A36"/>
    <w:rsid w:val="00FC7546"/>
    <w:rsid w:val="00FC7B23"/>
    <w:rsid w:val="00FD03B8"/>
    <w:rsid w:val="00FD0474"/>
    <w:rsid w:val="00FD05F8"/>
    <w:rsid w:val="00FD05FC"/>
    <w:rsid w:val="00FD0FD3"/>
    <w:rsid w:val="00FD1216"/>
    <w:rsid w:val="00FD1C40"/>
    <w:rsid w:val="00FD1FA8"/>
    <w:rsid w:val="00FD2906"/>
    <w:rsid w:val="00FD2DA9"/>
    <w:rsid w:val="00FD3F12"/>
    <w:rsid w:val="00FD4C77"/>
    <w:rsid w:val="00FD52B5"/>
    <w:rsid w:val="00FD62C3"/>
    <w:rsid w:val="00FD67E4"/>
    <w:rsid w:val="00FD6DC1"/>
    <w:rsid w:val="00FD72A3"/>
    <w:rsid w:val="00FD7FD8"/>
    <w:rsid w:val="00FE05F5"/>
    <w:rsid w:val="00FE1341"/>
    <w:rsid w:val="00FE1796"/>
    <w:rsid w:val="00FE2A95"/>
    <w:rsid w:val="00FE2E94"/>
    <w:rsid w:val="00FE3045"/>
    <w:rsid w:val="00FE3363"/>
    <w:rsid w:val="00FE4BD6"/>
    <w:rsid w:val="00FE55D1"/>
    <w:rsid w:val="00FE6299"/>
    <w:rsid w:val="00FE64C1"/>
    <w:rsid w:val="00FE6C80"/>
    <w:rsid w:val="00FF0402"/>
    <w:rsid w:val="00FF0A24"/>
    <w:rsid w:val="00FF0AA5"/>
    <w:rsid w:val="00FF0E4D"/>
    <w:rsid w:val="00FF1871"/>
    <w:rsid w:val="00FF1966"/>
    <w:rsid w:val="00FF1FD3"/>
    <w:rsid w:val="00FF2720"/>
    <w:rsid w:val="00FF2961"/>
    <w:rsid w:val="00FF2B1A"/>
    <w:rsid w:val="00FF2DD9"/>
    <w:rsid w:val="00FF2E79"/>
    <w:rsid w:val="00FF30BD"/>
    <w:rsid w:val="00FF389B"/>
    <w:rsid w:val="00FF4449"/>
    <w:rsid w:val="00FF498C"/>
    <w:rsid w:val="00FF4EBB"/>
    <w:rsid w:val="00FF507D"/>
    <w:rsid w:val="00FF5C29"/>
    <w:rsid w:val="00FF753C"/>
    <w:rsid w:val="00FF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FE0AA6"/>
  <w15:docId w15:val="{3FAE1AD2-9484-42BE-9CF2-64497E43F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nhideWhenUsed="1" w:qFormat="1"/>
    <w:lsdException w:name="heading 3" w:unhideWhenUsed="1" w:qFormat="1"/>
    <w:lsdException w:name="heading 4" w:uiPriority="0" w:unhideWhenUsed="1" w:qFormat="1"/>
    <w:lsdException w:name="heading 5" w:uiPriority="0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369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A46C70"/>
    <w:pPr>
      <w:numPr>
        <w:numId w:val="21"/>
      </w:numPr>
      <w:pBdr>
        <w:bottom w:val="single" w:sz="18" w:space="1" w:color="548DD4"/>
      </w:pBdr>
      <w:spacing w:before="240" w:after="120" w:line="240" w:lineRule="auto"/>
      <w:ind w:left="3079"/>
      <w:jc w:val="center"/>
      <w:outlineLvl w:val="0"/>
    </w:pPr>
    <w:rPr>
      <w:rFonts w:ascii="Cambria" w:hAnsi="Cambria" w:cs="Cambria"/>
      <w:b/>
      <w:bCs/>
      <w:lang w:val="sk-SK"/>
    </w:rPr>
  </w:style>
  <w:style w:type="paragraph" w:styleId="Nadpis2">
    <w:name w:val="heading 2"/>
    <w:basedOn w:val="Normln"/>
    <w:next w:val="Normln"/>
    <w:link w:val="Nadpis2Char"/>
    <w:uiPriority w:val="99"/>
    <w:qFormat/>
    <w:rsid w:val="003473FA"/>
    <w:pPr>
      <w:numPr>
        <w:ilvl w:val="1"/>
        <w:numId w:val="21"/>
      </w:numPr>
      <w:jc w:val="both"/>
      <w:outlineLvl w:val="1"/>
    </w:pPr>
    <w:rPr>
      <w:rFonts w:ascii="Cambria" w:hAnsi="Cambria" w:cs="Cambria"/>
      <w:sz w:val="24"/>
      <w:szCs w:val="24"/>
      <w:lang w:val="sk-SK"/>
    </w:rPr>
  </w:style>
  <w:style w:type="paragraph" w:styleId="Nadpis3">
    <w:name w:val="heading 3"/>
    <w:aliases w:val="H3"/>
    <w:basedOn w:val="Nadpis2"/>
    <w:next w:val="Normln"/>
    <w:link w:val="Nadpis3Char"/>
    <w:uiPriority w:val="99"/>
    <w:qFormat/>
    <w:rsid w:val="00E65436"/>
    <w:pPr>
      <w:numPr>
        <w:ilvl w:val="2"/>
      </w:numPr>
      <w:outlineLvl w:val="2"/>
    </w:pPr>
  </w:style>
  <w:style w:type="paragraph" w:styleId="Nadpis4">
    <w:name w:val="heading 4"/>
    <w:aliases w:val="H4"/>
    <w:basedOn w:val="Nadpis8"/>
    <w:next w:val="Normln"/>
    <w:link w:val="Nadpis4Char"/>
    <w:uiPriority w:val="99"/>
    <w:qFormat/>
    <w:rsid w:val="00F7708D"/>
    <w:pPr>
      <w:numPr>
        <w:ilvl w:val="3"/>
        <w:numId w:val="10"/>
      </w:numPr>
      <w:tabs>
        <w:tab w:val="num" w:pos="360"/>
      </w:tabs>
      <w:ind w:left="5760"/>
      <w:outlineLvl w:val="3"/>
    </w:pPr>
    <w:rPr>
      <w:color w:val="auto"/>
      <w:sz w:val="24"/>
      <w:szCs w:val="24"/>
    </w:rPr>
  </w:style>
  <w:style w:type="paragraph" w:styleId="Nadpis5">
    <w:name w:val="heading 5"/>
    <w:aliases w:val="H5"/>
    <w:basedOn w:val="Nadpis4"/>
    <w:next w:val="Normln"/>
    <w:link w:val="Nadpis5Char"/>
    <w:uiPriority w:val="99"/>
    <w:qFormat/>
    <w:locked/>
    <w:rsid w:val="00AB5738"/>
    <w:pPr>
      <w:keepNext w:val="0"/>
      <w:keepLines w:val="0"/>
      <w:numPr>
        <w:ilvl w:val="0"/>
        <w:numId w:val="0"/>
      </w:numPr>
      <w:spacing w:before="240" w:after="60"/>
      <w:ind w:left="2149" w:hanging="22"/>
      <w:jc w:val="both"/>
      <w:outlineLvl w:val="4"/>
    </w:pPr>
  </w:style>
  <w:style w:type="paragraph" w:styleId="Nadpis6">
    <w:name w:val="heading 6"/>
    <w:basedOn w:val="Normln"/>
    <w:next w:val="Normln"/>
    <w:link w:val="Nadpis6Char"/>
    <w:uiPriority w:val="99"/>
    <w:qFormat/>
    <w:rsid w:val="00C6145F"/>
    <w:pPr>
      <w:keepNext/>
      <w:keepLines/>
      <w:numPr>
        <w:ilvl w:val="5"/>
        <w:numId w:val="21"/>
      </w:numPr>
      <w:spacing w:before="200" w:after="0"/>
      <w:outlineLvl w:val="5"/>
    </w:pPr>
    <w:rPr>
      <w:rFonts w:ascii="Cambria" w:eastAsia="Times New Roman" w:hAnsi="Cambria" w:cs="Cambria"/>
      <w:i/>
      <w:iCs/>
      <w:color w:val="243F60"/>
      <w:sz w:val="20"/>
      <w:szCs w:val="20"/>
      <w:lang w:val="sk-SK"/>
    </w:rPr>
  </w:style>
  <w:style w:type="paragraph" w:styleId="Nadpis7">
    <w:name w:val="heading 7"/>
    <w:basedOn w:val="Normln"/>
    <w:next w:val="Normln"/>
    <w:link w:val="Nadpis7Char"/>
    <w:uiPriority w:val="99"/>
    <w:qFormat/>
    <w:rsid w:val="00C6145F"/>
    <w:pPr>
      <w:keepNext/>
      <w:keepLines/>
      <w:numPr>
        <w:ilvl w:val="6"/>
        <w:numId w:val="21"/>
      </w:numPr>
      <w:spacing w:before="200" w:after="0"/>
      <w:outlineLvl w:val="6"/>
    </w:pPr>
    <w:rPr>
      <w:rFonts w:ascii="Cambria" w:eastAsia="Times New Roman" w:hAnsi="Cambria" w:cs="Cambria"/>
      <w:i/>
      <w:iCs/>
      <w:color w:val="404040"/>
      <w:sz w:val="20"/>
      <w:szCs w:val="20"/>
      <w:lang w:val="sk-SK"/>
    </w:rPr>
  </w:style>
  <w:style w:type="paragraph" w:styleId="Nadpis8">
    <w:name w:val="heading 8"/>
    <w:basedOn w:val="Normln"/>
    <w:next w:val="Normln"/>
    <w:link w:val="Nadpis8Char"/>
    <w:uiPriority w:val="99"/>
    <w:qFormat/>
    <w:rsid w:val="00C6145F"/>
    <w:pPr>
      <w:keepNext/>
      <w:keepLines/>
      <w:numPr>
        <w:ilvl w:val="7"/>
        <w:numId w:val="21"/>
      </w:numPr>
      <w:spacing w:before="200" w:after="0"/>
      <w:outlineLvl w:val="7"/>
    </w:pPr>
    <w:rPr>
      <w:rFonts w:ascii="Cambria" w:eastAsia="Times New Roman" w:hAnsi="Cambria" w:cs="Cambria"/>
      <w:color w:val="404040"/>
      <w:sz w:val="20"/>
      <w:szCs w:val="20"/>
      <w:lang w:val="sk-SK"/>
    </w:rPr>
  </w:style>
  <w:style w:type="paragraph" w:styleId="Nadpis9">
    <w:name w:val="heading 9"/>
    <w:basedOn w:val="Normln"/>
    <w:next w:val="Normln"/>
    <w:link w:val="Nadpis9Char"/>
    <w:uiPriority w:val="99"/>
    <w:qFormat/>
    <w:rsid w:val="00C6145F"/>
    <w:pPr>
      <w:keepNext/>
      <w:keepLines/>
      <w:numPr>
        <w:ilvl w:val="8"/>
        <w:numId w:val="21"/>
      </w:numPr>
      <w:spacing w:before="200" w:after="0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A46C70"/>
    <w:rPr>
      <w:rFonts w:ascii="Cambria" w:hAnsi="Cambria" w:cs="Cambria"/>
      <w:b/>
      <w:bCs/>
      <w:sz w:val="28"/>
      <w:szCs w:val="28"/>
      <w:lang w:val="sk-SK" w:eastAsia="en-US"/>
    </w:rPr>
  </w:style>
  <w:style w:type="character" w:customStyle="1" w:styleId="Nadpis2Char">
    <w:name w:val="Nadpis 2 Char"/>
    <w:link w:val="Nadpis2"/>
    <w:uiPriority w:val="99"/>
    <w:locked/>
    <w:rsid w:val="003473FA"/>
    <w:rPr>
      <w:rFonts w:ascii="Cambria" w:hAnsi="Cambria" w:cs="Cambria"/>
      <w:sz w:val="24"/>
      <w:szCs w:val="24"/>
      <w:lang w:val="sk-SK" w:eastAsia="en-US"/>
    </w:rPr>
  </w:style>
  <w:style w:type="character" w:customStyle="1" w:styleId="Nadpis3Char">
    <w:name w:val="Nadpis 3 Char"/>
    <w:aliases w:val="H3 Char"/>
    <w:link w:val="Nadpis3"/>
    <w:uiPriority w:val="99"/>
    <w:locked/>
    <w:rsid w:val="00E65436"/>
    <w:rPr>
      <w:rFonts w:ascii="Cambria" w:hAnsi="Cambria" w:cs="Cambria"/>
      <w:sz w:val="24"/>
      <w:szCs w:val="24"/>
      <w:lang w:val="sk-SK" w:eastAsia="en-US"/>
    </w:rPr>
  </w:style>
  <w:style w:type="character" w:customStyle="1" w:styleId="Nadpis4Char">
    <w:name w:val="Nadpis 4 Char"/>
    <w:aliases w:val="H4 Char"/>
    <w:link w:val="Nadpis4"/>
    <w:uiPriority w:val="99"/>
    <w:locked/>
    <w:rsid w:val="00F7708D"/>
    <w:rPr>
      <w:rFonts w:ascii="Cambria" w:eastAsia="Times New Roman" w:hAnsi="Cambria" w:cs="Cambria"/>
      <w:sz w:val="24"/>
      <w:szCs w:val="24"/>
      <w:lang w:val="sk-SK" w:eastAsia="en-US"/>
    </w:rPr>
  </w:style>
  <w:style w:type="character" w:customStyle="1" w:styleId="Nadpis5Char">
    <w:name w:val="Nadpis 5 Char"/>
    <w:aliases w:val="H5 Char"/>
    <w:link w:val="Nadpis5"/>
    <w:uiPriority w:val="99"/>
    <w:locked/>
    <w:rsid w:val="00AB5738"/>
    <w:rPr>
      <w:rFonts w:ascii="Cambria" w:hAnsi="Cambria" w:cs="Cambria"/>
      <w:sz w:val="28"/>
      <w:szCs w:val="28"/>
      <w:lang w:eastAsia="en-US"/>
    </w:rPr>
  </w:style>
  <w:style w:type="character" w:customStyle="1" w:styleId="Nadpis6Char">
    <w:name w:val="Nadpis 6 Char"/>
    <w:link w:val="Nadpis6"/>
    <w:uiPriority w:val="99"/>
    <w:locked/>
    <w:rsid w:val="00C6145F"/>
    <w:rPr>
      <w:rFonts w:ascii="Cambria" w:eastAsia="Times New Roman" w:hAnsi="Cambria" w:cs="Cambria"/>
      <w:i/>
      <w:iCs/>
      <w:color w:val="243F60"/>
      <w:lang w:val="sk-SK" w:eastAsia="en-US"/>
    </w:rPr>
  </w:style>
  <w:style w:type="character" w:customStyle="1" w:styleId="Nadpis7Char">
    <w:name w:val="Nadpis 7 Char"/>
    <w:link w:val="Nadpis7"/>
    <w:uiPriority w:val="99"/>
    <w:locked/>
    <w:rsid w:val="00C6145F"/>
    <w:rPr>
      <w:rFonts w:ascii="Cambria" w:eastAsia="Times New Roman" w:hAnsi="Cambria" w:cs="Cambria"/>
      <w:i/>
      <w:iCs/>
      <w:color w:val="404040"/>
      <w:lang w:val="sk-SK" w:eastAsia="en-US"/>
    </w:rPr>
  </w:style>
  <w:style w:type="character" w:customStyle="1" w:styleId="Nadpis8Char">
    <w:name w:val="Nadpis 8 Char"/>
    <w:link w:val="Nadpis8"/>
    <w:uiPriority w:val="99"/>
    <w:locked/>
    <w:rsid w:val="00C6145F"/>
    <w:rPr>
      <w:rFonts w:ascii="Cambria" w:eastAsia="Times New Roman" w:hAnsi="Cambria" w:cs="Cambria"/>
      <w:color w:val="404040"/>
      <w:lang w:val="sk-SK" w:eastAsia="en-US"/>
    </w:rPr>
  </w:style>
  <w:style w:type="character" w:customStyle="1" w:styleId="Nadpis9Char">
    <w:name w:val="Nadpis 9 Char"/>
    <w:link w:val="Nadpis9"/>
    <w:uiPriority w:val="99"/>
    <w:locked/>
    <w:rsid w:val="00C6145F"/>
    <w:rPr>
      <w:rFonts w:ascii="Cambria" w:eastAsia="Times New Roman" w:hAnsi="Cambria" w:cs="Cambria"/>
      <w:i/>
      <w:iCs/>
      <w:color w:val="404040"/>
      <w:lang w:val="sk-SK" w:eastAsia="en-US"/>
    </w:rPr>
  </w:style>
  <w:style w:type="paragraph" w:styleId="Bezmezer">
    <w:name w:val="No Spacing"/>
    <w:basedOn w:val="Normln"/>
    <w:uiPriority w:val="99"/>
    <w:qFormat/>
    <w:rsid w:val="00420C81"/>
    <w:pPr>
      <w:jc w:val="both"/>
    </w:pPr>
    <w:rPr>
      <w:rFonts w:ascii="Cambria" w:hAnsi="Cambria" w:cs="Cambria"/>
      <w:sz w:val="24"/>
      <w:szCs w:val="24"/>
    </w:rPr>
  </w:style>
  <w:style w:type="paragraph" w:styleId="Odstavecseseznamem">
    <w:name w:val="List Paragraph"/>
    <w:aliases w:val="Nad,Odstavec_muj,Odstavec cíl se seznamem,Odstavec se seznamem5,Odstavec 1.1.,_Odstavec se seznamem,Odstavec_muj1,Odstavec_muj2,Odstavec_muj3,Nad1,Odstavec_muj4,Nad2,List Paragraph2,Odstavec_muj5,Odstavec_muj6,Datum_"/>
    <w:basedOn w:val="Normln"/>
    <w:link w:val="OdstavecseseznamemChar"/>
    <w:uiPriority w:val="99"/>
    <w:qFormat/>
    <w:rsid w:val="00FE4BD6"/>
    <w:pPr>
      <w:ind w:left="708"/>
    </w:pPr>
    <w:rPr>
      <w:sz w:val="20"/>
      <w:szCs w:val="20"/>
      <w:lang w:val="sk-SK"/>
    </w:rPr>
  </w:style>
  <w:style w:type="character" w:styleId="Odkaznakoment">
    <w:name w:val="annotation reference"/>
    <w:uiPriority w:val="99"/>
    <w:semiHidden/>
    <w:rsid w:val="00841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412C3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8412C3"/>
    <w:rPr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841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8412C3"/>
    <w:rPr>
      <w:rFonts w:ascii="Tahoma" w:hAnsi="Tahoma" w:cs="Tahoma"/>
      <w:sz w:val="16"/>
      <w:szCs w:val="16"/>
      <w:lang w:eastAsia="en-US"/>
    </w:rPr>
  </w:style>
  <w:style w:type="paragraph" w:customStyle="1" w:styleId="Zkladntextslovan">
    <w:name w:val="Základní text číslovaný"/>
    <w:uiPriority w:val="99"/>
    <w:rsid w:val="001A2109"/>
    <w:pPr>
      <w:numPr>
        <w:numId w:val="3"/>
      </w:numPr>
      <w:tabs>
        <w:tab w:val="clear" w:pos="454"/>
      </w:tabs>
      <w:spacing w:after="120"/>
      <w:ind w:left="720" w:firstLine="0"/>
      <w:jc w:val="both"/>
    </w:pPr>
    <w:rPr>
      <w:rFonts w:ascii="Times New Roman" w:eastAsia="Times New Roman" w:hAnsi="Times New Roman"/>
      <w:sz w:val="24"/>
      <w:szCs w:val="24"/>
    </w:rPr>
  </w:style>
  <w:style w:type="paragraph" w:styleId="Seznamsodrkami">
    <w:name w:val="List Bullet"/>
    <w:basedOn w:val="Zkladntext"/>
    <w:uiPriority w:val="99"/>
    <w:rsid w:val="001A2109"/>
    <w:pPr>
      <w:numPr>
        <w:ilvl w:val="1"/>
        <w:numId w:val="4"/>
      </w:numPr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1A2109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sid w:val="001A2109"/>
    <w:rPr>
      <w:sz w:val="22"/>
      <w:szCs w:val="22"/>
      <w:lang w:eastAsia="en-US"/>
    </w:rPr>
  </w:style>
  <w:style w:type="character" w:customStyle="1" w:styleId="apple-style-span">
    <w:name w:val="apple-style-span"/>
    <w:uiPriority w:val="99"/>
    <w:rsid w:val="001E4D8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7638E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7638EE"/>
    <w:rPr>
      <w:b/>
      <w:bCs/>
      <w:lang w:eastAsia="en-US"/>
    </w:rPr>
  </w:style>
  <w:style w:type="character" w:styleId="Hypertextovodkaz">
    <w:name w:val="Hyperlink"/>
    <w:uiPriority w:val="99"/>
    <w:rsid w:val="00A117A6"/>
    <w:rPr>
      <w:color w:val="0000FF"/>
      <w:u w:val="single"/>
    </w:rPr>
  </w:style>
  <w:style w:type="character" w:styleId="Sledovanodkaz">
    <w:name w:val="FollowedHyperlink"/>
    <w:uiPriority w:val="99"/>
    <w:semiHidden/>
    <w:rsid w:val="00A117A6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rsid w:val="00B80DA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B80DA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rsid w:val="00B80DA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B80DA7"/>
    <w:rPr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rsid w:val="00E6543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65436"/>
    <w:rPr>
      <w:sz w:val="22"/>
      <w:szCs w:val="22"/>
      <w:lang w:eastAsia="en-US"/>
    </w:rPr>
  </w:style>
  <w:style w:type="paragraph" w:customStyle="1" w:styleId="Zkladntextodsazen31">
    <w:name w:val="Základní text odsazený 31"/>
    <w:basedOn w:val="Normln"/>
    <w:uiPriority w:val="99"/>
    <w:rsid w:val="00E6543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fr-FR" w:eastAsia="ar-SA"/>
    </w:rPr>
  </w:style>
  <w:style w:type="paragraph" w:customStyle="1" w:styleId="Zkladntext21">
    <w:name w:val="Základní text 21"/>
    <w:basedOn w:val="Normln"/>
    <w:uiPriority w:val="99"/>
    <w:rsid w:val="00D01BA1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fr-FR" w:eastAsia="ar-SA"/>
    </w:rPr>
  </w:style>
  <w:style w:type="paragraph" w:customStyle="1" w:styleId="BodyText21">
    <w:name w:val="Body Text 21"/>
    <w:basedOn w:val="Normln"/>
    <w:uiPriority w:val="99"/>
    <w:rsid w:val="00D01BA1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Default">
    <w:name w:val="Default"/>
    <w:rsid w:val="00D01BA1"/>
    <w:pPr>
      <w:suppressAutoHyphens/>
      <w:autoSpaceDE w:val="0"/>
    </w:pPr>
    <w:rPr>
      <w:rFonts w:ascii="Arial" w:hAnsi="Arial" w:cs="Arial"/>
      <w:color w:val="000000"/>
      <w:sz w:val="24"/>
      <w:szCs w:val="24"/>
      <w:lang w:val="sk-SK" w:eastAsia="ar-SA"/>
    </w:rPr>
  </w:style>
  <w:style w:type="paragraph" w:customStyle="1" w:styleId="ANadpis2">
    <w:name w:val="A_Nadpis2"/>
    <w:basedOn w:val="Normln"/>
    <w:uiPriority w:val="99"/>
    <w:rsid w:val="00D22536"/>
    <w:pPr>
      <w:tabs>
        <w:tab w:val="left" w:pos="567"/>
      </w:tabs>
      <w:suppressAutoHyphens/>
      <w:overflowPunct w:val="0"/>
      <w:autoSpaceDE w:val="0"/>
      <w:spacing w:before="120" w:after="0" w:line="240" w:lineRule="auto"/>
      <w:ind w:left="567" w:hanging="567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Normlnodsazen1">
    <w:name w:val="Normální odsazený1"/>
    <w:basedOn w:val="Normln"/>
    <w:uiPriority w:val="99"/>
    <w:rsid w:val="00542714"/>
    <w:pPr>
      <w:suppressAutoHyphens/>
      <w:spacing w:after="0" w:line="240" w:lineRule="auto"/>
      <w:ind w:left="708"/>
    </w:pPr>
    <w:rPr>
      <w:rFonts w:ascii="Arial" w:eastAsia="Times New Roman" w:hAnsi="Arial" w:cs="Arial"/>
      <w:sz w:val="20"/>
      <w:szCs w:val="20"/>
      <w:lang w:val="fr-FR" w:eastAsia="ar-SA"/>
    </w:rPr>
  </w:style>
  <w:style w:type="paragraph" w:customStyle="1" w:styleId="Char">
    <w:name w:val="Char"/>
    <w:basedOn w:val="Nadpis1"/>
    <w:uiPriority w:val="99"/>
    <w:rsid w:val="00504170"/>
    <w:pPr>
      <w:numPr>
        <w:numId w:val="0"/>
      </w:numPr>
      <w:pBdr>
        <w:bottom w:val="none" w:sz="0" w:space="0" w:color="auto"/>
      </w:pBdr>
      <w:tabs>
        <w:tab w:val="num" w:pos="0"/>
      </w:tabs>
      <w:spacing w:after="240" w:line="360" w:lineRule="auto"/>
      <w:jc w:val="both"/>
    </w:pPr>
    <w:rPr>
      <w:rFonts w:ascii="Times" w:eastAsia="Times New Roman" w:hAnsi="Times" w:cs="Times"/>
      <w:kern w:val="32"/>
      <w:sz w:val="32"/>
      <w:szCs w:val="32"/>
      <w:lang w:eastAsia="cs-CZ"/>
    </w:rPr>
  </w:style>
  <w:style w:type="paragraph" w:customStyle="1" w:styleId="Rozloendokumentu1">
    <w:name w:val="Rozložení dokumentu1"/>
    <w:basedOn w:val="Normln"/>
    <w:link w:val="RozloendokumentuChar"/>
    <w:uiPriority w:val="99"/>
    <w:semiHidden/>
    <w:rsid w:val="00BD0F74"/>
    <w:pPr>
      <w:shd w:val="clear" w:color="auto" w:fill="000080"/>
    </w:pPr>
    <w:rPr>
      <w:sz w:val="2"/>
      <w:szCs w:val="2"/>
      <w:lang w:val="sk-SK"/>
    </w:rPr>
  </w:style>
  <w:style w:type="character" w:customStyle="1" w:styleId="RozloendokumentuChar">
    <w:name w:val="Rozložení dokumentu Char"/>
    <w:link w:val="Rozloendokumentu1"/>
    <w:uiPriority w:val="99"/>
    <w:semiHidden/>
    <w:locked/>
    <w:rsid w:val="00154997"/>
    <w:rPr>
      <w:rFonts w:ascii="Times New Roman" w:hAnsi="Times New Roman" w:cs="Times New Roman"/>
      <w:sz w:val="2"/>
      <w:szCs w:val="2"/>
      <w:lang w:val="sk-SK" w:eastAsia="en-US"/>
    </w:rPr>
  </w:style>
  <w:style w:type="paragraph" w:styleId="Revize">
    <w:name w:val="Revision"/>
    <w:hidden/>
    <w:uiPriority w:val="99"/>
    <w:semiHidden/>
    <w:rsid w:val="003263B7"/>
    <w:rPr>
      <w:rFonts w:cs="Calibri"/>
      <w:sz w:val="22"/>
      <w:szCs w:val="22"/>
      <w:lang w:val="sk-SK" w:eastAsia="en-US"/>
    </w:rPr>
  </w:style>
  <w:style w:type="character" w:customStyle="1" w:styleId="Styl1Char">
    <w:name w:val="Styl1 Char"/>
    <w:link w:val="Styl1"/>
    <w:uiPriority w:val="99"/>
    <w:locked/>
    <w:rsid w:val="0010692D"/>
    <w:rPr>
      <w:lang w:eastAsia="en-US"/>
    </w:rPr>
  </w:style>
  <w:style w:type="paragraph" w:customStyle="1" w:styleId="Styl1">
    <w:name w:val="Styl1"/>
    <w:basedOn w:val="Odstavecseseznamem"/>
    <w:link w:val="Styl1Char"/>
    <w:uiPriority w:val="99"/>
    <w:rsid w:val="0010692D"/>
    <w:pPr>
      <w:spacing w:before="120" w:after="120"/>
      <w:ind w:left="567" w:hanging="573"/>
      <w:jc w:val="both"/>
    </w:pPr>
    <w:rPr>
      <w:lang w:val="cs-CZ"/>
    </w:rPr>
  </w:style>
  <w:style w:type="paragraph" w:customStyle="1" w:styleId="Styl2">
    <w:name w:val="Styl2"/>
    <w:basedOn w:val="Bezmezer"/>
    <w:link w:val="Styl2Char"/>
    <w:uiPriority w:val="99"/>
    <w:rsid w:val="0010692D"/>
    <w:pPr>
      <w:spacing w:before="120" w:after="120"/>
      <w:ind w:left="567" w:hanging="567"/>
    </w:pPr>
    <w:rPr>
      <w:rFonts w:ascii="Calibri" w:hAnsi="Calibri" w:cs="Calibri"/>
      <w:sz w:val="22"/>
      <w:szCs w:val="22"/>
    </w:rPr>
  </w:style>
  <w:style w:type="paragraph" w:styleId="Podtitul">
    <w:name w:val="Subtitle"/>
    <w:aliases w:val="Podstyl"/>
    <w:basedOn w:val="Styl1"/>
    <w:next w:val="Normln"/>
    <w:link w:val="PodtitulChar"/>
    <w:uiPriority w:val="99"/>
    <w:qFormat/>
    <w:rsid w:val="00E02F94"/>
    <w:pPr>
      <w:ind w:firstLine="0"/>
    </w:pPr>
    <w:rPr>
      <w:sz w:val="22"/>
      <w:szCs w:val="22"/>
    </w:rPr>
  </w:style>
  <w:style w:type="character" w:customStyle="1" w:styleId="PodtitulChar">
    <w:name w:val="Podtitul Char"/>
    <w:aliases w:val="Podstyl Char"/>
    <w:link w:val="Podtitul"/>
    <w:uiPriority w:val="99"/>
    <w:locked/>
    <w:rsid w:val="00E02F94"/>
    <w:rPr>
      <w:rFonts w:ascii="Calibri" w:hAnsi="Calibri" w:cs="Calibri"/>
      <w:sz w:val="22"/>
      <w:szCs w:val="22"/>
      <w:lang w:val="cs-CZ" w:eastAsia="en-US"/>
    </w:rPr>
  </w:style>
  <w:style w:type="character" w:customStyle="1" w:styleId="Styl2Char">
    <w:name w:val="Styl2 Char"/>
    <w:link w:val="Styl2"/>
    <w:uiPriority w:val="99"/>
    <w:locked/>
    <w:rsid w:val="00024E34"/>
    <w:rPr>
      <w:rFonts w:ascii="Calibri" w:hAnsi="Calibri" w:cs="Calibri"/>
      <w:sz w:val="22"/>
      <w:szCs w:val="22"/>
      <w:lang w:val="cs-CZ" w:eastAsia="en-US"/>
    </w:rPr>
  </w:style>
  <w:style w:type="character" w:customStyle="1" w:styleId="clatext">
    <w:name w:val="clatext"/>
    <w:basedOn w:val="Standardnpsmoodstavce"/>
    <w:uiPriority w:val="99"/>
    <w:rsid w:val="00500091"/>
  </w:style>
  <w:style w:type="table" w:styleId="Mkatabulky">
    <w:name w:val="Table Grid"/>
    <w:basedOn w:val="Normlntabulka"/>
    <w:uiPriority w:val="99"/>
    <w:locked/>
    <w:rsid w:val="005F350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Odstavec_muj Char,Odstavec cíl se seznamem Char,Odstavec se seznamem5 Char,Odstavec 1.1. Char,_Odstavec se seznamem Char,Odstavec_muj1 Char,Odstavec_muj2 Char,Odstavec_muj3 Char,Nad1 Char,Odstavec_muj4 Char,Nad2 Char"/>
    <w:link w:val="Odstavecseseznamem"/>
    <w:uiPriority w:val="99"/>
    <w:locked/>
    <w:rsid w:val="00384C15"/>
    <w:rPr>
      <w:lang w:val="sk-SK" w:eastAsia="en-US"/>
    </w:rPr>
  </w:style>
  <w:style w:type="character" w:customStyle="1" w:styleId="datalabel">
    <w:name w:val="datalabel"/>
    <w:basedOn w:val="Standardnpsmoodstavce"/>
    <w:uiPriority w:val="99"/>
    <w:rsid w:val="00B97296"/>
  </w:style>
  <w:style w:type="paragraph" w:customStyle="1" w:styleId="CharCharCharCharChar">
    <w:name w:val="Char Char Char Char Char"/>
    <w:basedOn w:val="Normln"/>
    <w:uiPriority w:val="99"/>
    <w:rsid w:val="00B01705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bs">
    <w:name w:val="abs"/>
    <w:basedOn w:val="Standardnpsmoodstavce"/>
    <w:uiPriority w:val="99"/>
    <w:rsid w:val="00FB2A0D"/>
  </w:style>
  <w:style w:type="paragraph" w:customStyle="1" w:styleId="ZkladntextIMP">
    <w:name w:val="Základní text_IMP"/>
    <w:basedOn w:val="Normln"/>
    <w:uiPriority w:val="99"/>
    <w:rsid w:val="00E5239D"/>
    <w:pPr>
      <w:suppressAutoHyphens/>
      <w:overflowPunct w:val="0"/>
      <w:autoSpaceDE w:val="0"/>
      <w:autoSpaceDN w:val="0"/>
      <w:adjustRightInd w:val="0"/>
      <w:spacing w:after="0" w:line="23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locked/>
    <w:rsid w:val="0005498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6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21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22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81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297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97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97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97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77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97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77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978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977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97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97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97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97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7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97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78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97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@hraspo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avel.juranek@issabrno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659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Microsoft</Company>
  <LinksUpToDate>false</LinksUpToDate>
  <CharactersWithSpaces>4529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OTEH vedouci</dc:creator>
  <cp:keywords/>
  <dc:description/>
  <cp:lastModifiedBy>Michaela Lacková</cp:lastModifiedBy>
  <cp:revision>22</cp:revision>
  <cp:lastPrinted>2025-05-23T06:56:00Z</cp:lastPrinted>
  <dcterms:created xsi:type="dcterms:W3CDTF">2025-01-30T10:55:00Z</dcterms:created>
  <dcterms:modified xsi:type="dcterms:W3CDTF">2025-09-11T07:33:00Z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vitkova.ivana@kr-jihomoravsky.cz</vt:lpwstr>
  </property>
  <property fmtid="{D5CDD505-2E9C-101B-9397-08002B2CF9AE}" pid="5" name="MSIP_Label_690ebb53-23a2-471a-9c6e-17bd0d11311e_SetDate">
    <vt:lpwstr>2022-12-08T09:12:07.8134955Z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